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fontTable0.xml" ContentType="application/vnd.openxmlformats-officedocument.wordprocessingml.fontTa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F64C1D" w14:textId="3EBD82BB" w:rsidR="00E53CE2" w:rsidRPr="00702AA7" w:rsidRDefault="008638D8" w:rsidP="000F2C71">
      <w:pPr>
        <w:shd w:val="solid" w:color="E6E6E6" w:fill="E6E6E6"/>
        <w:spacing w:after="529" w:line="272" w:lineRule="exact"/>
        <w:ind w:right="72"/>
        <w:jc w:val="both"/>
        <w:textAlignment w:val="baseline"/>
        <w:rPr>
          <w:rFonts w:ascii="Marianne" w:eastAsia="Arial Narrow" w:hAnsi="Marianne"/>
          <w:color w:val="000000"/>
          <w:lang w:val="fr-FR"/>
        </w:rPr>
      </w:pPr>
      <w:r w:rsidRPr="00663265">
        <w:rPr>
          <w:rFonts w:ascii="Marianne" w:eastAsia="Arial Narrow" w:hAnsi="Marianne"/>
          <w:noProof/>
          <w:color w:val="000000"/>
          <w:lang w:val="fr-FR" w:eastAsia="fr-FR"/>
        </w:rPr>
        <mc:AlternateContent>
          <mc:Choice Requires="wps">
            <w:drawing>
              <wp:anchor distT="0" distB="0" distL="114300" distR="114300" simplePos="0" relativeHeight="251664384" behindDoc="0" locked="0" layoutInCell="1" allowOverlap="1" wp14:anchorId="31D58F46" wp14:editId="68E64818">
                <wp:simplePos x="0" y="0"/>
                <wp:positionH relativeFrom="column">
                  <wp:posOffset>4927600</wp:posOffset>
                </wp:positionH>
                <wp:positionV relativeFrom="paragraph">
                  <wp:posOffset>-733425</wp:posOffset>
                </wp:positionV>
                <wp:extent cx="1419225" cy="609600"/>
                <wp:effectExtent l="0" t="0" r="9525" b="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609600"/>
                        </a:xfrm>
                        <a:prstGeom prst="rect">
                          <a:avLst/>
                        </a:prstGeom>
                        <a:solidFill>
                          <a:srgbClr val="FFFFFF"/>
                        </a:solidFill>
                        <a:ln w="9525">
                          <a:noFill/>
                          <a:miter lim="800000"/>
                          <a:headEnd/>
                          <a:tailEnd/>
                        </a:ln>
                      </wps:spPr>
                      <wps:txbx>
                        <w:txbxContent>
                          <w:p w14:paraId="3DA37BE0" w14:textId="77777777" w:rsidR="008638D8" w:rsidRPr="000F2C71" w:rsidRDefault="008638D8" w:rsidP="008638D8">
                            <w:pPr>
                              <w:rPr>
                                <w:lang w:val="fr-FR"/>
                              </w:rPr>
                            </w:pPr>
                            <w:r w:rsidRPr="00F17FCE">
                              <w:rPr>
                                <w:rFonts w:ascii="Calibri" w:hAnsi="Calibri" w:cs="Arial"/>
                                <w:b/>
                                <w:noProof/>
                                <w:lang w:val="fr-FR" w:eastAsia="fr-FR"/>
                              </w:rPr>
                              <w:drawing>
                                <wp:inline distT="0" distB="0" distL="0" distR="0" wp14:anchorId="2F9B5556" wp14:editId="752587E6">
                                  <wp:extent cx="714375" cy="581025"/>
                                  <wp:effectExtent l="0" t="0" r="0" b="0"/>
                                  <wp:docPr id="3" name="Image 3" descr="IMR:Commun:Anah:EN COURS:_divers:Logo Anah:Anah_Logo_CMJN-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IMR:Commun:Anah:EN COURS:_divers:Logo Anah:Anah_Logo_CMJN-0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14375" cy="5810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left:0;text-align:left;margin-left:388pt;margin-top:-57.75pt;width:111.75pt;height:4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" stroked="f">
                <v:textbox>
                  <w:txbxContent>
                    <w:p w14:paraId="3DA37BE0" w14:textId="77777777" w:rsidR="008638D8" w:rsidRPr="000F2C71" w:rsidRDefault="008638D8" w:rsidP="008638D8">
                      <w:pPr>
                        <w:rPr>
                          <w:lang w:val="fr-FR"/>
                        </w:rPr>
                      </w:pPr>
                      <w:r w:rsidRPr="00F17FCE">
                        <w:rPr>
                          <w:rFonts w:ascii="Calibri" w:hAnsi="Calibri" w:cs="Arial"/>
                          <w:b/>
                          <w:noProof/>
                          <w:lang w:val="fr-FR" w:eastAsia="fr-FR"/>
                        </w:rPr>
                        <w:drawing>
                          <wp:inline distT="0" distB="0" distL="0" distR="0" wp14:anchorId="2F9B5556" wp14:editId="752587E6">
                            <wp:extent cx="714375" cy="581025"/>
                            <wp:effectExtent l="0" t="0" r="0" b="0"/>
                            <wp:docPr id="3" name="Image 3" descr="IMR:Commun:Anah:EN COURS:_divers:Logo Anah:Anah_Logo_CMJN-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IMR:Commun:Anah:EN COURS:_divers:Logo Anah:Anah_Logo_CMJN-01.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14375" cy="581025"/>
                                    </a:xfrm>
                                    <a:prstGeom prst="rect">
                                      <a:avLst/>
                                    </a:prstGeom>
                                    <a:noFill/>
                                    <a:ln>
                                      <a:noFill/>
                                    </a:ln>
                                  </pic:spPr>
                                </pic:pic>
                              </a:graphicData>
                            </a:graphic>
                          </wp:inline>
                        </w:drawing>
                      </w:r>
                    </w:p>
                  </w:txbxContent>
                </v:textbox>
              </v:shape>
            </w:pict>
          </mc:Fallback>
        </mc:AlternateContent>
      </w:r>
      <w:r w:rsidRPr="00663265">
        <w:rPr>
          <w:rFonts w:ascii="Marianne" w:eastAsia="Arial Narrow" w:hAnsi="Marianne"/>
          <w:noProof/>
          <w:color w:val="000000"/>
          <w:lang w:val="fr-FR" w:eastAsia="fr-FR"/>
        </w:rPr>
        <mc:AlternateContent>
          <mc:Choice Requires="wps">
            <w:drawing>
              <wp:anchor distT="0" distB="0" distL="114300" distR="114300" simplePos="0" relativeHeight="251662336" behindDoc="0" locked="0" layoutInCell="1" allowOverlap="1" wp14:anchorId="6568AE7D" wp14:editId="7BFACF38">
                <wp:simplePos x="0" y="0"/>
                <wp:positionH relativeFrom="column">
                  <wp:posOffset>-539750</wp:posOffset>
                </wp:positionH>
                <wp:positionV relativeFrom="paragraph">
                  <wp:posOffset>-733425</wp:posOffset>
                </wp:positionV>
                <wp:extent cx="1419225" cy="609600"/>
                <wp:effectExtent l="0" t="0" r="9525"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9225" cy="609600"/>
                        </a:xfrm>
                        <a:prstGeom prst="rect">
                          <a:avLst/>
                        </a:prstGeom>
                        <a:solidFill>
                          <a:srgbClr val="FFFFFF"/>
                        </a:solidFill>
                        <a:ln w="9525">
                          <a:noFill/>
                          <a:miter lim="800000"/>
                          <a:headEnd/>
                          <a:tailEnd/>
                        </a:ln>
                      </wps:spPr>
                      <wps:txbx>
                        <w:txbxContent>
                          <w:p w14:paraId="3852606F" w14:textId="77777777" w:rsidR="008638D8" w:rsidRPr="000F2C71" w:rsidRDefault="008638D8">
                            <w:pPr>
                              <w:rPr>
                                <w:lang w:val="fr-FR"/>
                              </w:rPr>
                            </w:pPr>
                            <w:r w:rsidRPr="008638D8">
                              <w:rPr>
                                <w:rFonts w:ascii="Calibri" w:hAnsi="Calibri" w:cs="Arial"/>
                                <w:noProof/>
                                <w:lang w:val="fr-FR" w:eastAsia="fr-FR"/>
                              </w:rPr>
                              <w:drawing>
                                <wp:inline distT="0" distB="0" distL="0" distR="0" wp14:anchorId="3BDB8395" wp14:editId="6F53BCE0">
                                  <wp:extent cx="720000" cy="582857"/>
                                  <wp:effectExtent l="0" t="0" r="4445" b="8255"/>
                                  <wp:docPr id="2" name="Image 2" descr="IMR:Commun:Anah:EN COURS:_divers:• Marque_de_l'Etat:REPUBLIQUE_FRANCAISE:jpg:Republique_Francaise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IMR:Commun:Anah:EN COURS:_divers:• Marque_de_l'Etat:REPUBLIQUE_FRANCAISE:jpg:Republique_Francaise_CMJN.jpg"/>
                                          <pic:cNvPicPr>
                                            <a:picLocks noChangeAspect="1" noChangeArrowheads="1"/>
                                          </pic:cNvPicPr>
                                        </pic:nvPicPr>
                                        <pic:blipFill>
                                          <a:blip r:embed="rId11">
                                            <a:extLst>
                                              <a:ext uri="{28A0092B-C50C-407E-A947-70E740481C1C}">
                                                <a14:useLocalDpi xmlns:a14="http://schemas.microsoft.com/office/drawing/2010/main" val="0"/>
                                              </a:ext>
                                            </a:extLst>
                                          </a:blip>
                                          <a:srcRect t="10374"/>
                                          <a:stretch>
                                            <a:fillRect/>
                                          </a:stretch>
                                        </pic:blipFill>
                                        <pic:spPr bwMode="auto">
                                          <a:xfrm>
                                            <a:off x="0" y="0"/>
                                            <a:ext cx="720000" cy="582857"/>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2.5pt;margin-top:-57.75pt;width:111.75pt;height: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" stroked="f">
                <v:textbox>
                  <w:txbxContent>
                    <w:p w14:paraId="3852606F" w14:textId="77777777" w:rsidR="008638D8" w:rsidRPr="000F2C71" w:rsidRDefault="008638D8">
                      <w:pPr>
                        <w:rPr>
                          <w:lang w:val="fr-FR"/>
                        </w:rPr>
                      </w:pPr>
                      <w:r w:rsidRPr="008638D8">
                        <w:rPr>
                          <w:rFonts w:ascii="Calibri" w:hAnsi="Calibri" w:cs="Arial"/>
                          <w:noProof/>
                          <w:lang w:val="fr-FR" w:eastAsia="fr-FR"/>
                        </w:rPr>
                        <w:drawing>
                          <wp:inline distT="0" distB="0" distL="0" distR="0" wp14:anchorId="3BDB8395" wp14:editId="6F53BCE0">
                            <wp:extent cx="720000" cy="582857"/>
                            <wp:effectExtent l="0" t="0" r="4445" b="8255"/>
                            <wp:docPr id="2" name="Image 2" descr="IMR:Commun:Anah:EN COURS:_divers:• Marque_de_l'Etat:REPUBLIQUE_FRANCAISE:jpg:Republique_Francaise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IMR:Commun:Anah:EN COURS:_divers:• Marque_de_l'Etat:REPUBLIQUE_FRANCAISE:jpg:Republique_Francaise_CMJN.jpg"/>
                                    <pic:cNvPicPr>
                                      <a:picLocks noChangeAspect="1" noChangeArrowheads="1"/>
                                    </pic:cNvPicPr>
                                  </pic:nvPicPr>
                                  <pic:blipFill>
                                    <a:blip r:embed="rId12">
                                      <a:extLst>
                                        <a:ext uri="{28A0092B-C50C-407E-A947-70E740481C1C}">
                                          <a14:useLocalDpi xmlns:a14="http://schemas.microsoft.com/office/drawing/2010/main" val="0"/>
                                        </a:ext>
                                      </a:extLst>
                                    </a:blip>
                                    <a:srcRect t="10374"/>
                                    <a:stretch>
                                      <a:fillRect/>
                                    </a:stretch>
                                  </pic:blipFill>
                                  <pic:spPr bwMode="auto">
                                    <a:xfrm>
                                      <a:off x="0" y="0"/>
                                      <a:ext cx="720000" cy="582857"/>
                                    </a:xfrm>
                                    <a:prstGeom prst="rect">
                                      <a:avLst/>
                                    </a:prstGeom>
                                    <a:noFill/>
                                    <a:ln>
                                      <a:noFill/>
                                    </a:ln>
                                  </pic:spPr>
                                </pic:pic>
                              </a:graphicData>
                            </a:graphic>
                          </wp:inline>
                        </w:drawing>
                      </w:r>
                    </w:p>
                  </w:txbxContent>
                </v:textbox>
              </v:shape>
            </w:pict>
          </mc:Fallback>
        </mc:AlternateContent>
      </w:r>
      <w:r w:rsidR="0041784A" w:rsidRPr="00663265">
        <w:rPr>
          <w:rFonts w:ascii="Marianne" w:eastAsia="Arial Narrow" w:hAnsi="Marianne"/>
          <w:color w:val="000000"/>
          <w:lang w:val="fr-FR"/>
        </w:rPr>
        <w:t>Annex</w:t>
      </w:r>
      <w:r w:rsidR="0041784A" w:rsidRPr="002B1544">
        <w:rPr>
          <w:rFonts w:ascii="Marianne" w:eastAsia="Arial Narrow" w:hAnsi="Marianne"/>
          <w:color w:val="000000"/>
          <w:lang w:val="fr-FR"/>
        </w:rPr>
        <w:t xml:space="preserve">e n°3 à la </w:t>
      </w:r>
      <w:r w:rsidR="0041784A" w:rsidRPr="002B1544">
        <w:rPr>
          <w:rFonts w:ascii="Marianne" w:eastAsia="Arial Narrow" w:hAnsi="Marianne"/>
          <w:color w:val="000000" w:themeColor="text1"/>
          <w:lang w:val="fr-FR"/>
        </w:rPr>
        <w:t>délibération n°</w:t>
      </w:r>
      <w:r w:rsidR="00AD7933" w:rsidRPr="002B1544">
        <w:rPr>
          <w:rFonts w:ascii="Marianne" w:eastAsia="Arial Narrow" w:hAnsi="Marianne"/>
          <w:color w:val="000000" w:themeColor="text1"/>
          <w:lang w:val="fr-FR"/>
        </w:rPr>
        <w:t>2023-55</w:t>
      </w:r>
      <w:r w:rsidR="00E547D8" w:rsidRPr="002B1544">
        <w:rPr>
          <w:rFonts w:ascii="Marianne" w:eastAsia="Arial Narrow" w:hAnsi="Marianne"/>
          <w:color w:val="000000" w:themeColor="text1"/>
          <w:lang w:val="fr-FR"/>
        </w:rPr>
        <w:t xml:space="preserve"> </w:t>
      </w:r>
      <w:r w:rsidR="0041784A" w:rsidRPr="002B1544">
        <w:rPr>
          <w:rFonts w:ascii="Marianne" w:eastAsia="Arial Narrow" w:hAnsi="Marianne"/>
          <w:color w:val="000000" w:themeColor="text1"/>
          <w:lang w:val="fr-FR"/>
        </w:rPr>
        <w:t>du Conseil d'ad</w:t>
      </w:r>
      <w:r w:rsidR="000818EB" w:rsidRPr="002B1544">
        <w:rPr>
          <w:rFonts w:ascii="Marianne" w:eastAsia="Arial Narrow" w:hAnsi="Marianne"/>
          <w:color w:val="000000" w:themeColor="text1"/>
          <w:lang w:val="fr-FR"/>
        </w:rPr>
        <w:t xml:space="preserve">ministration du </w:t>
      </w:r>
      <w:r w:rsidR="00E0711D" w:rsidRPr="002B1544">
        <w:rPr>
          <w:rFonts w:ascii="Marianne" w:eastAsia="Arial Narrow" w:hAnsi="Marianne"/>
          <w:color w:val="000000" w:themeColor="text1"/>
          <w:lang w:val="fr-FR"/>
        </w:rPr>
        <w:t>6</w:t>
      </w:r>
      <w:r w:rsidR="002B4B8F" w:rsidRPr="002B1544">
        <w:rPr>
          <w:rFonts w:ascii="Marianne" w:eastAsia="Arial Narrow" w:hAnsi="Marianne"/>
          <w:color w:val="000000" w:themeColor="text1"/>
          <w:lang w:val="fr-FR"/>
        </w:rPr>
        <w:t xml:space="preserve"> </w:t>
      </w:r>
      <w:r w:rsidR="000818EB" w:rsidRPr="002B1544">
        <w:rPr>
          <w:rFonts w:ascii="Marianne" w:eastAsia="Arial Narrow" w:hAnsi="Marianne"/>
          <w:color w:val="000000" w:themeColor="text1"/>
          <w:lang w:val="fr-FR"/>
        </w:rPr>
        <w:t>décembre 202</w:t>
      </w:r>
      <w:r w:rsidR="00E0711D" w:rsidRPr="002B1544">
        <w:rPr>
          <w:rFonts w:ascii="Marianne" w:eastAsia="Arial Narrow" w:hAnsi="Marianne"/>
          <w:color w:val="000000" w:themeColor="text1"/>
          <w:lang w:val="fr-FR"/>
        </w:rPr>
        <w:t>3</w:t>
      </w:r>
      <w:r w:rsidR="000818EB" w:rsidRPr="002B1544">
        <w:rPr>
          <w:rFonts w:ascii="Marianne" w:eastAsia="Arial Narrow" w:hAnsi="Marianne"/>
          <w:color w:val="000000" w:themeColor="text1"/>
          <w:lang w:val="fr-FR"/>
        </w:rPr>
        <w:t xml:space="preserve"> </w:t>
      </w:r>
      <w:r w:rsidR="0041784A" w:rsidRPr="002B1544">
        <w:rPr>
          <w:rFonts w:ascii="Marianne" w:eastAsia="Arial Narrow" w:hAnsi="Marianne"/>
          <w:color w:val="000000" w:themeColor="text1"/>
          <w:lang w:val="fr-FR"/>
        </w:rPr>
        <w:t>approuvant les clauses-types des conventions conclues en application de l'article L. 321-1-1 du code de la construction et de l'habitation (et leurs avenants)</w:t>
      </w:r>
    </w:p>
    <w:p w14:paraId="19D29F2C" w14:textId="77777777" w:rsidR="00E53CE2" w:rsidRDefault="0041784A" w:rsidP="00702AA7">
      <w:pPr>
        <w:spacing w:before="4" w:line="264"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Avenant à la convention pour la gestion des aides à l’habitat privé </w:t>
      </w:r>
      <w:r w:rsidRPr="00702AA7">
        <w:rPr>
          <w:rFonts w:ascii="Marianne" w:eastAsia="Arial Narrow" w:hAnsi="Marianne"/>
          <w:b/>
          <w:color w:val="000000"/>
          <w:lang w:val="fr-FR"/>
        </w:rPr>
        <w:br/>
        <w:t>(gestion des aides par l’Anah - instruction et paiement)</w:t>
      </w:r>
    </w:p>
    <w:p w14:paraId="40311C06" w14:textId="3EE461DC" w:rsidR="00161294" w:rsidRPr="00702AA7" w:rsidRDefault="00161294" w:rsidP="00161294">
      <w:pPr>
        <w:tabs>
          <w:tab w:val="left" w:leader="dot" w:pos="3456"/>
          <w:tab w:val="left" w:leader="dot" w:pos="6480"/>
        </w:tabs>
        <w:spacing w:before="376" w:line="27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[Nom du délégataire] </w:t>
      </w:r>
      <w:r w:rsidRPr="00702AA7">
        <w:rPr>
          <w:rFonts w:ascii="Marianne" w:eastAsia="Arial Narrow" w:hAnsi="Marianne"/>
          <w:color w:val="000000"/>
          <w:lang w:val="fr-FR"/>
        </w:rPr>
        <w:t>de</w:t>
      </w:r>
      <w:r w:rsidRPr="00702AA7">
        <w:rPr>
          <w:rFonts w:ascii="Marianne" w:eastAsia="Arial Narrow" w:hAnsi="Marianne"/>
          <w:color w:val="000000"/>
          <w:lang w:val="fr-FR"/>
        </w:rPr>
        <w:tab/>
      </w:r>
      <w:r w:rsidRPr="00702AA7">
        <w:rPr>
          <w:rFonts w:ascii="Marianne" w:eastAsia="Arial Narrow" w:hAnsi="Marianne"/>
          <w:b/>
          <w:color w:val="000000"/>
          <w:lang w:val="fr-FR"/>
        </w:rPr>
        <w:t xml:space="preserve">, </w:t>
      </w:r>
      <w:r w:rsidRPr="00702AA7">
        <w:rPr>
          <w:rFonts w:ascii="Marianne" w:eastAsia="Arial Narrow" w:hAnsi="Marianne"/>
          <w:color w:val="000000"/>
          <w:lang w:val="fr-FR"/>
        </w:rPr>
        <w:t xml:space="preserve">représenté par </w:t>
      </w:r>
      <w:r w:rsidRPr="00702AA7">
        <w:rPr>
          <w:rFonts w:ascii="Marianne" w:eastAsia="Arial Narrow" w:hAnsi="Marianne"/>
          <w:color w:val="000000"/>
          <w:lang w:val="fr-FR"/>
        </w:rPr>
        <w:tab/>
        <w:t xml:space="preserve">, </w:t>
      </w:r>
      <w:r>
        <w:rPr>
          <w:rFonts w:ascii="Marianne" w:eastAsia="Arial Narrow" w:hAnsi="Marianne"/>
          <w:color w:val="000000"/>
          <w:lang w:val="fr-FR"/>
        </w:rPr>
        <w:t>P</w:t>
      </w:r>
      <w:r w:rsidRPr="00702AA7">
        <w:rPr>
          <w:rFonts w:ascii="Marianne" w:eastAsia="Arial Narrow" w:hAnsi="Marianne"/>
          <w:color w:val="000000"/>
          <w:lang w:val="fr-FR"/>
        </w:rPr>
        <w:t>résident,</w:t>
      </w:r>
      <w:r w:rsidRPr="008638D8">
        <w:rPr>
          <w:rFonts w:ascii="Marianne" w:eastAsia="Arial Narrow" w:hAnsi="Marianne"/>
          <w:noProof/>
          <w:color w:val="000000"/>
          <w:highlight w:val="yellow"/>
          <w:lang w:val="fr-FR"/>
        </w:rPr>
        <w:t xml:space="preserve"> </w:t>
      </w:r>
    </w:p>
    <w:p w14:paraId="370CDF22" w14:textId="77777777" w:rsidR="00161294" w:rsidRPr="00702AA7" w:rsidRDefault="00161294" w:rsidP="00161294">
      <w:pPr>
        <w:spacing w:before="286" w:line="240" w:lineRule="exact"/>
        <w:jc w:val="both"/>
        <w:textAlignment w:val="baseline"/>
        <w:rPr>
          <w:rFonts w:ascii="Marianne" w:eastAsia="Arial Narrow" w:hAnsi="Marianne"/>
          <w:b/>
          <w:color w:val="000000"/>
          <w:spacing w:val="-2"/>
          <w:lang w:val="fr-FR"/>
        </w:rPr>
      </w:pPr>
      <w:r w:rsidRPr="00702AA7">
        <w:rPr>
          <w:rFonts w:ascii="Marianne" w:eastAsia="Arial Narrow" w:hAnsi="Marianne"/>
          <w:b/>
          <w:color w:val="000000"/>
          <w:spacing w:val="-2"/>
          <w:lang w:val="fr-FR"/>
        </w:rPr>
        <w:t>et</w:t>
      </w:r>
    </w:p>
    <w:p w14:paraId="03D8E3BC" w14:textId="77777777" w:rsidR="00161294" w:rsidRPr="00702AA7" w:rsidRDefault="00161294" w:rsidP="00161294">
      <w:pPr>
        <w:tabs>
          <w:tab w:val="left" w:leader="dot" w:pos="5616"/>
        </w:tabs>
        <w:spacing w:before="258" w:line="272" w:lineRule="exact"/>
        <w:jc w:val="both"/>
        <w:textAlignment w:val="baseline"/>
        <w:rPr>
          <w:rFonts w:ascii="Marianne" w:eastAsia="Arial Narrow" w:hAnsi="Marianne"/>
          <w:b/>
          <w:color w:val="000000"/>
          <w:spacing w:val="-2"/>
          <w:lang w:val="fr-FR"/>
        </w:rPr>
      </w:pPr>
      <w:r w:rsidRPr="00702AA7">
        <w:rPr>
          <w:rFonts w:ascii="Marianne" w:eastAsia="Arial Narrow" w:hAnsi="Marianne"/>
          <w:b/>
          <w:color w:val="000000"/>
          <w:spacing w:val="-2"/>
          <w:lang w:val="fr-FR"/>
        </w:rPr>
        <w:t xml:space="preserve">L’Agence nationale de l’habitat, </w:t>
      </w:r>
      <w:r w:rsidRPr="00702AA7">
        <w:rPr>
          <w:rFonts w:ascii="Marianne" w:eastAsia="Arial Narrow" w:hAnsi="Marianne"/>
          <w:color w:val="000000"/>
          <w:spacing w:val="-2"/>
          <w:lang w:val="fr-FR"/>
        </w:rPr>
        <w:t xml:space="preserve">représentée par </w:t>
      </w:r>
      <w:r w:rsidRPr="00702AA7">
        <w:rPr>
          <w:rFonts w:ascii="Marianne" w:eastAsia="Arial Narrow" w:hAnsi="Marianne"/>
          <w:color w:val="000000"/>
          <w:spacing w:val="-2"/>
          <w:lang w:val="fr-FR"/>
        </w:rPr>
        <w:tab/>
        <w:t>, délégué de l'Anah dans le département,</w:t>
      </w:r>
    </w:p>
    <w:p w14:paraId="32A5689B" w14:textId="45F7582E" w:rsidR="00161294" w:rsidRPr="002B4B8F" w:rsidRDefault="00161294" w:rsidP="00161294">
      <w:pPr>
        <w:spacing w:before="784" w:line="272" w:lineRule="exact"/>
        <w:jc w:val="both"/>
        <w:textAlignment w:val="baseline"/>
        <w:rPr>
          <w:rFonts w:ascii="Marianne" w:eastAsia="Arial Narrow" w:hAnsi="Marianne"/>
          <w:b/>
          <w:color w:val="000000"/>
          <w:spacing w:val="-4"/>
          <w:lang w:val="fr-FR"/>
        </w:rPr>
      </w:pPr>
      <w:r w:rsidRPr="00702AA7">
        <w:rPr>
          <w:rFonts w:ascii="Marianne" w:eastAsia="Arial Narrow" w:hAnsi="Marianne"/>
          <w:b/>
          <w:color w:val="000000"/>
          <w:spacing w:val="-4"/>
          <w:lang w:val="fr-FR"/>
        </w:rPr>
        <w:t xml:space="preserve">Vu </w:t>
      </w:r>
      <w:r w:rsidRPr="00702AA7">
        <w:rPr>
          <w:rFonts w:ascii="Marianne" w:eastAsia="Arial Narrow" w:hAnsi="Marianne"/>
          <w:color w:val="000000"/>
          <w:spacing w:val="-4"/>
          <w:lang w:val="fr-FR"/>
        </w:rPr>
        <w:t>la convention de délégation de compétence, conclue en application de l’article L. 301-5-1 ou de l'article L. 301-</w:t>
      </w:r>
      <w:r w:rsidRPr="00702AA7">
        <w:rPr>
          <w:rFonts w:ascii="Marianne" w:eastAsia="Arial Narrow" w:hAnsi="Marianne"/>
          <w:color w:val="000000"/>
          <w:lang w:val="fr-FR"/>
        </w:rPr>
        <w:t>5-2 du code de la construction e</w:t>
      </w:r>
      <w:r w:rsidR="0014261B">
        <w:rPr>
          <w:rFonts w:ascii="Marianne" w:eastAsia="Arial Narrow" w:hAnsi="Marianne"/>
          <w:color w:val="000000"/>
          <w:lang w:val="fr-FR"/>
        </w:rPr>
        <w:t xml:space="preserve">t de l’habitation, en date du </w:t>
      </w:r>
      <w:r w:rsidR="0014261B">
        <w:rPr>
          <w:rFonts w:ascii="Marianne" w:eastAsia="Arial Narrow" w:hAnsi="Marianne"/>
          <w:color w:val="000000"/>
          <w:lang w:val="fr-FR"/>
        </w:rPr>
        <w:tab/>
        <w:t>;</w:t>
      </w:r>
    </w:p>
    <w:p w14:paraId="0EAADCD3" w14:textId="1F127BBA" w:rsidR="00161294" w:rsidRPr="00702AA7" w:rsidRDefault="00161294" w:rsidP="00161294">
      <w:pPr>
        <w:tabs>
          <w:tab w:val="left" w:leader="dot" w:pos="7848"/>
        </w:tabs>
        <w:spacing w:before="259" w:line="27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Vu </w:t>
      </w:r>
      <w:r w:rsidRPr="00702AA7">
        <w:rPr>
          <w:rFonts w:ascii="Marianne" w:eastAsia="Arial Narrow" w:hAnsi="Marianne"/>
          <w:color w:val="000000"/>
          <w:lang w:val="fr-FR"/>
        </w:rPr>
        <w:t>la convention de gestion des aides à l’habitat privé c</w:t>
      </w:r>
      <w:r w:rsidR="0014261B">
        <w:rPr>
          <w:rFonts w:ascii="Marianne" w:eastAsia="Arial Narrow" w:hAnsi="Marianne"/>
          <w:color w:val="000000"/>
          <w:lang w:val="fr-FR"/>
        </w:rPr>
        <w:t xml:space="preserve">onclue avec l'Anah en date du </w:t>
      </w:r>
      <w:r w:rsidR="0014261B">
        <w:rPr>
          <w:rFonts w:ascii="Marianne" w:eastAsia="Arial Narrow" w:hAnsi="Marianne"/>
          <w:color w:val="000000"/>
          <w:lang w:val="fr-FR"/>
        </w:rPr>
        <w:tab/>
        <w:t>;</w:t>
      </w:r>
    </w:p>
    <w:p w14:paraId="4BE64E50" w14:textId="19044562" w:rsidR="00161294" w:rsidRPr="00702AA7" w:rsidRDefault="00161294" w:rsidP="00161294">
      <w:pPr>
        <w:tabs>
          <w:tab w:val="left" w:leader="dot" w:pos="8064"/>
        </w:tabs>
        <w:spacing w:before="256" w:line="27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Vu </w:t>
      </w:r>
      <w:r>
        <w:rPr>
          <w:rFonts w:ascii="Marianne" w:eastAsia="Arial Narrow" w:hAnsi="Marianne"/>
          <w:color w:val="000000"/>
          <w:lang w:val="fr-FR"/>
        </w:rPr>
        <w:t xml:space="preserve">l’avenant pour l’année </w:t>
      </w:r>
      <w:r w:rsidR="00F322C3">
        <w:rPr>
          <w:rFonts w:ascii="Marianne" w:eastAsia="Arial Narrow" w:hAnsi="Marianne"/>
          <w:color w:val="00B0F0"/>
          <w:lang w:val="fr-FR"/>
        </w:rPr>
        <w:t>2024</w:t>
      </w:r>
      <w:r w:rsidR="00F322C3" w:rsidRPr="00161294">
        <w:rPr>
          <w:rFonts w:ascii="Marianne" w:eastAsia="Arial Narrow" w:hAnsi="Marianne"/>
          <w:color w:val="000000"/>
          <w:lang w:val="fr-FR"/>
        </w:rPr>
        <w:t xml:space="preserve"> </w:t>
      </w:r>
      <w:r w:rsidRPr="00702AA7">
        <w:rPr>
          <w:rFonts w:ascii="Marianne" w:eastAsia="Arial Narrow" w:hAnsi="Marianne"/>
          <w:color w:val="000000"/>
          <w:lang w:val="fr-FR"/>
        </w:rPr>
        <w:t>à la convention de déléga</w:t>
      </w:r>
      <w:r w:rsidR="0014261B">
        <w:rPr>
          <w:rFonts w:ascii="Marianne" w:eastAsia="Arial Narrow" w:hAnsi="Marianne"/>
          <w:color w:val="000000"/>
          <w:lang w:val="fr-FR"/>
        </w:rPr>
        <w:t xml:space="preserve">tion de compétence en date du </w:t>
      </w:r>
      <w:r w:rsidR="0014261B">
        <w:rPr>
          <w:rFonts w:ascii="Marianne" w:eastAsia="Arial Narrow" w:hAnsi="Marianne"/>
          <w:color w:val="000000"/>
          <w:lang w:val="fr-FR"/>
        </w:rPr>
        <w:tab/>
        <w:t xml:space="preserve"> ;</w:t>
      </w:r>
    </w:p>
    <w:p w14:paraId="10A060BF" w14:textId="4A96B74C" w:rsidR="0014261B" w:rsidRDefault="00161294" w:rsidP="0014261B">
      <w:pPr>
        <w:tabs>
          <w:tab w:val="left" w:leader="dot" w:pos="8784"/>
        </w:tabs>
        <w:spacing w:before="256" w:line="272" w:lineRule="exact"/>
        <w:jc w:val="both"/>
        <w:textAlignment w:val="baseline"/>
        <w:rPr>
          <w:rFonts w:ascii="Marianne" w:eastAsia="Arial Narrow" w:hAnsi="Marianne"/>
          <w:color w:val="000000"/>
          <w:lang w:val="fr-FR"/>
        </w:rPr>
      </w:pPr>
      <w:r w:rsidRPr="00702AA7">
        <w:rPr>
          <w:rFonts w:ascii="Marianne" w:eastAsia="Arial Narrow" w:hAnsi="Marianne"/>
          <w:b/>
          <w:color w:val="000000"/>
          <w:lang w:val="fr-FR"/>
        </w:rPr>
        <w:t xml:space="preserve">Vu </w:t>
      </w:r>
      <w:r w:rsidRPr="00702AA7">
        <w:rPr>
          <w:rFonts w:ascii="Marianne" w:eastAsia="Arial Narrow" w:hAnsi="Marianne"/>
          <w:color w:val="000000"/>
          <w:lang w:val="fr-FR"/>
        </w:rPr>
        <w:t xml:space="preserve">la délibération </w:t>
      </w:r>
      <w:r w:rsidRPr="00702AA7">
        <w:rPr>
          <w:rFonts w:ascii="Marianne" w:eastAsia="Arial Narrow" w:hAnsi="Marianne"/>
          <w:i/>
          <w:color w:val="000000"/>
          <w:lang w:val="fr-FR"/>
        </w:rPr>
        <w:t xml:space="preserve">(il s’agit de la délibération autorisant la signature du présent avenant) </w:t>
      </w:r>
      <w:r w:rsidR="0014261B">
        <w:rPr>
          <w:rFonts w:ascii="Marianne" w:eastAsia="Arial Narrow" w:hAnsi="Marianne"/>
          <w:color w:val="000000"/>
          <w:lang w:val="fr-FR"/>
        </w:rPr>
        <w:t xml:space="preserve">en date du </w:t>
      </w:r>
      <w:r w:rsidR="0014261B">
        <w:rPr>
          <w:rFonts w:ascii="Marianne" w:eastAsia="Arial Narrow" w:hAnsi="Marianne"/>
          <w:color w:val="000000"/>
          <w:lang w:val="fr-FR"/>
        </w:rPr>
        <w:tab/>
        <w:t>;</w:t>
      </w:r>
    </w:p>
    <w:p w14:paraId="74820A2A" w14:textId="004FEA0A" w:rsidR="00161294" w:rsidRPr="00702AA7" w:rsidRDefault="00161294" w:rsidP="0014261B">
      <w:pPr>
        <w:tabs>
          <w:tab w:val="left" w:leader="dot" w:pos="8784"/>
        </w:tabs>
        <w:spacing w:before="256" w:line="272" w:lineRule="exact"/>
        <w:jc w:val="both"/>
        <w:textAlignment w:val="baseline"/>
        <w:rPr>
          <w:rFonts w:ascii="Marianne" w:eastAsia="Arial Narrow" w:hAnsi="Marianne"/>
          <w:b/>
          <w:color w:val="000000"/>
          <w:spacing w:val="-1"/>
          <w:lang w:val="fr-FR"/>
        </w:rPr>
      </w:pPr>
      <w:r w:rsidRPr="00702AA7">
        <w:rPr>
          <w:rFonts w:ascii="Marianne" w:eastAsia="Arial Narrow" w:hAnsi="Marianne"/>
          <w:b/>
          <w:color w:val="000000"/>
          <w:spacing w:val="-1"/>
          <w:lang w:val="fr-FR"/>
        </w:rPr>
        <w:t xml:space="preserve">Vu </w:t>
      </w:r>
      <w:r w:rsidRPr="00702AA7">
        <w:rPr>
          <w:rFonts w:ascii="Marianne" w:eastAsia="Arial Narrow" w:hAnsi="Marianne"/>
          <w:color w:val="000000"/>
          <w:spacing w:val="-1"/>
          <w:lang w:val="fr-FR"/>
        </w:rPr>
        <w:t>l’avis du comité régional de l’h</w:t>
      </w:r>
      <w:r>
        <w:rPr>
          <w:rFonts w:ascii="Marianne" w:eastAsia="Arial Narrow" w:hAnsi="Marianne"/>
          <w:color w:val="000000"/>
          <w:spacing w:val="-1"/>
          <w:lang w:val="fr-FR"/>
        </w:rPr>
        <w:t xml:space="preserve">abitat et de l'hébergement du XX </w:t>
      </w:r>
      <w:r w:rsidR="0014261B">
        <w:rPr>
          <w:rFonts w:ascii="Marianne" w:eastAsia="Arial Narrow" w:hAnsi="Marianne"/>
          <w:color w:val="000000"/>
          <w:spacing w:val="-1"/>
          <w:lang w:val="fr-FR"/>
        </w:rPr>
        <w:t>sur la répartition des crédits</w:t>
      </w:r>
      <w:r w:rsidR="0014261B">
        <w:rPr>
          <w:rFonts w:ascii="Courier New" w:eastAsia="Arial Narrow" w:hAnsi="Courier New" w:cs="Courier New"/>
          <w:color w:val="000000"/>
          <w:spacing w:val="-1"/>
          <w:lang w:val="fr-FR"/>
        </w:rPr>
        <w:t> </w:t>
      </w:r>
      <w:r w:rsidR="0014261B">
        <w:rPr>
          <w:rFonts w:ascii="Marianne" w:eastAsia="Arial Narrow" w:hAnsi="Marianne"/>
          <w:color w:val="000000"/>
          <w:spacing w:val="-1"/>
          <w:lang w:val="fr-FR"/>
        </w:rPr>
        <w:t>;</w:t>
      </w:r>
    </w:p>
    <w:p w14:paraId="3BCCE60B" w14:textId="77777777" w:rsidR="00161294" w:rsidRPr="00702AA7" w:rsidRDefault="00161294" w:rsidP="00161294">
      <w:pPr>
        <w:tabs>
          <w:tab w:val="left" w:leader="dot" w:pos="5472"/>
        </w:tabs>
        <w:spacing w:before="256" w:line="27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Vu </w:t>
      </w:r>
      <w:r w:rsidRPr="00702AA7">
        <w:rPr>
          <w:rFonts w:ascii="Marianne" w:eastAsia="Arial Narrow" w:hAnsi="Marianne"/>
          <w:color w:val="000000"/>
          <w:lang w:val="fr-FR"/>
        </w:rPr>
        <w:t xml:space="preserve">l'avis du délégué de l'Anah dans la région en date du </w:t>
      </w:r>
      <w:r w:rsidRPr="00702AA7">
        <w:rPr>
          <w:rFonts w:ascii="Marianne" w:eastAsia="Arial Narrow" w:hAnsi="Marianne"/>
          <w:color w:val="000000"/>
          <w:lang w:val="fr-FR"/>
        </w:rPr>
        <w:tab/>
        <w:t>,</w:t>
      </w:r>
    </w:p>
    <w:p w14:paraId="3EA20658" w14:textId="77777777" w:rsidR="00161294" w:rsidRPr="00702AA7" w:rsidRDefault="00161294" w:rsidP="00161294">
      <w:pPr>
        <w:spacing w:before="814" w:line="240"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Il a été convenu ce qui suit :</w:t>
      </w:r>
    </w:p>
    <w:p w14:paraId="68DA2958" w14:textId="77777777" w:rsidR="00161294" w:rsidRPr="00702AA7" w:rsidRDefault="00161294" w:rsidP="00161294">
      <w:pPr>
        <w:spacing w:before="552" w:line="242"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A - Objet de l'avenant</w:t>
      </w:r>
    </w:p>
    <w:p w14:paraId="14710AD5" w14:textId="77777777" w:rsidR="00161294" w:rsidRPr="00702AA7" w:rsidRDefault="00161294" w:rsidP="00161294">
      <w:pPr>
        <w:spacing w:before="366" w:line="272" w:lineRule="exact"/>
        <w:jc w:val="both"/>
        <w:textAlignment w:val="baseline"/>
        <w:rPr>
          <w:rFonts w:ascii="Marianne" w:eastAsia="Arial Narrow" w:hAnsi="Marianne"/>
          <w:color w:val="000000"/>
          <w:lang w:val="fr-FR"/>
        </w:rPr>
      </w:pPr>
      <w:r w:rsidRPr="00702AA7">
        <w:rPr>
          <w:rFonts w:ascii="Marianne" w:eastAsia="Arial Narrow" w:hAnsi="Marianne"/>
          <w:color w:val="000000"/>
          <w:spacing w:val="-5"/>
          <w:lang w:val="fr-FR"/>
        </w:rPr>
        <w:t>Cet avenant a pour objet de définir les obligations réciproques de chacune des parties concernant les modifications</w:t>
      </w:r>
      <w:r>
        <w:rPr>
          <w:rFonts w:ascii="Marianne" w:eastAsia="Arial Narrow" w:hAnsi="Marianne"/>
          <w:color w:val="000000"/>
          <w:spacing w:val="-5"/>
          <w:lang w:val="fr-FR"/>
        </w:rPr>
        <w:t xml:space="preserve"> </w:t>
      </w:r>
      <w:r w:rsidRPr="00702AA7">
        <w:rPr>
          <w:rFonts w:ascii="Marianne" w:eastAsia="Arial Narrow" w:hAnsi="Marianne"/>
          <w:color w:val="000000"/>
          <w:lang w:val="fr-FR"/>
        </w:rPr>
        <w:t>apportées à la convention de gestion des aides à l'habitat privé d</w:t>
      </w:r>
      <w:r>
        <w:rPr>
          <w:rFonts w:ascii="Marianne" w:eastAsia="Arial Narrow" w:hAnsi="Marianne"/>
          <w:color w:val="000000"/>
          <w:lang w:val="fr-FR"/>
        </w:rPr>
        <w:t xml:space="preserve">u .... </w:t>
      </w:r>
      <w:r w:rsidRPr="00702AA7">
        <w:rPr>
          <w:rFonts w:ascii="Marianne" w:eastAsia="Arial Narrow" w:hAnsi="Marianne"/>
          <w:color w:val="000000"/>
          <w:lang w:val="fr-FR"/>
        </w:rPr>
        <w:t>susvisée.</w:t>
      </w:r>
    </w:p>
    <w:p w14:paraId="4FB95C81" w14:textId="093126E4" w:rsidR="00161294" w:rsidRPr="00161294" w:rsidRDefault="00161294" w:rsidP="00161294">
      <w:pPr>
        <w:spacing w:before="116" w:line="264" w:lineRule="exact"/>
        <w:jc w:val="both"/>
        <w:textAlignment w:val="baseline"/>
        <w:rPr>
          <w:rFonts w:ascii="Marianne" w:eastAsia="Arial Narrow" w:hAnsi="Marianne"/>
          <w:lang w:val="fr-FR"/>
        </w:rPr>
      </w:pPr>
      <w:r w:rsidRPr="00161294">
        <w:rPr>
          <w:rFonts w:ascii="Marianne" w:eastAsia="Arial Narrow" w:hAnsi="Marianne"/>
          <w:lang w:val="fr-FR"/>
        </w:rPr>
        <w:t xml:space="preserve">Ces modifications portent sur les objectifs quantitatifs, les modalités financières pour l'année </w:t>
      </w:r>
      <w:r w:rsidR="00E0711D">
        <w:rPr>
          <w:rFonts w:ascii="Marianne" w:eastAsia="Arial Narrow" w:hAnsi="Marianne"/>
          <w:color w:val="00B0F0"/>
          <w:lang w:val="fr-FR"/>
        </w:rPr>
        <w:t>2024</w:t>
      </w:r>
      <w:r w:rsidRPr="00161294">
        <w:rPr>
          <w:rFonts w:ascii="Marianne" w:eastAsia="Arial Narrow" w:hAnsi="Marianne"/>
          <w:lang w:val="fr-FR"/>
        </w:rPr>
        <w:t xml:space="preserve"> </w:t>
      </w:r>
      <w:r w:rsidRPr="00161294">
        <w:rPr>
          <w:rFonts w:ascii="Marianne" w:eastAsia="Arial Narrow" w:hAnsi="Marianne"/>
          <w:i/>
          <w:lang w:val="fr-FR"/>
        </w:rPr>
        <w:t xml:space="preserve">(année de signature) </w:t>
      </w:r>
      <w:r w:rsidRPr="00161294">
        <w:rPr>
          <w:rFonts w:ascii="Marianne" w:eastAsia="Arial Narrow" w:hAnsi="Marianne"/>
          <w:lang w:val="fr-FR"/>
        </w:rPr>
        <w:t>et sur l'ensemble de la convention.</w:t>
      </w:r>
    </w:p>
    <w:p w14:paraId="151E9383" w14:textId="77777777" w:rsidR="00161294" w:rsidRDefault="00161294" w:rsidP="00161294">
      <w:pPr>
        <w:spacing w:before="116" w:line="264" w:lineRule="exact"/>
        <w:jc w:val="both"/>
        <w:textAlignment w:val="baseline"/>
        <w:rPr>
          <w:rFonts w:ascii="Marianne" w:eastAsia="Arial Narrow" w:hAnsi="Marianne"/>
          <w:color w:val="000000"/>
          <w:lang w:val="fr-FR"/>
        </w:rPr>
      </w:pPr>
    </w:p>
    <w:p w14:paraId="510DC97A" w14:textId="77777777" w:rsidR="00161294" w:rsidRDefault="00161294" w:rsidP="00161294">
      <w:pPr>
        <w:spacing w:before="550" w:line="241" w:lineRule="exact"/>
        <w:jc w:val="both"/>
        <w:textAlignment w:val="baseline"/>
        <w:rPr>
          <w:rFonts w:ascii="Marianne" w:eastAsia="Arial Narrow" w:hAnsi="Marianne"/>
          <w:b/>
          <w:color w:val="000000"/>
          <w:lang w:val="fr-FR"/>
        </w:rPr>
      </w:pPr>
    </w:p>
    <w:p w14:paraId="18F732B3" w14:textId="77777777" w:rsidR="00161294" w:rsidRDefault="00161294" w:rsidP="00161294">
      <w:pPr>
        <w:spacing w:before="550" w:line="241" w:lineRule="exact"/>
        <w:jc w:val="both"/>
        <w:textAlignment w:val="baseline"/>
        <w:rPr>
          <w:rFonts w:ascii="Marianne" w:eastAsia="Arial Narrow" w:hAnsi="Marianne"/>
          <w:b/>
          <w:color w:val="000000"/>
          <w:lang w:val="fr-FR"/>
        </w:rPr>
      </w:pPr>
    </w:p>
    <w:p w14:paraId="5E60CDA6" w14:textId="77777777" w:rsidR="00161294" w:rsidRPr="00702AA7" w:rsidRDefault="00161294" w:rsidP="00161294">
      <w:pPr>
        <w:spacing w:before="550" w:line="241" w:lineRule="exact"/>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lastRenderedPageBreak/>
        <w:t>B - Objectifs pour l'année en cours</w:t>
      </w:r>
    </w:p>
    <w:p w14:paraId="42BE443A" w14:textId="77777777" w:rsidR="00161294" w:rsidRDefault="00161294" w:rsidP="00161294">
      <w:pPr>
        <w:spacing w:before="18" w:line="264" w:lineRule="exact"/>
        <w:jc w:val="both"/>
        <w:textAlignment w:val="baseline"/>
        <w:rPr>
          <w:rFonts w:ascii="Marianne" w:eastAsia="Arial Narrow" w:hAnsi="Marianne"/>
          <w:i/>
          <w:color w:val="000000"/>
          <w:lang w:val="fr-FR"/>
        </w:rPr>
      </w:pPr>
    </w:p>
    <w:p w14:paraId="184C46A1" w14:textId="77777777" w:rsidR="00161294" w:rsidRDefault="00161294" w:rsidP="00161294">
      <w:pPr>
        <w:pStyle w:val="western"/>
        <w:spacing w:after="0" w:line="240" w:lineRule="auto"/>
        <w:rPr>
          <w:rFonts w:ascii="Marianne" w:eastAsia="Arial Narrow" w:hAnsi="Marianne"/>
          <w:i/>
        </w:rPr>
      </w:pPr>
      <w:r w:rsidRPr="00702AA7">
        <w:rPr>
          <w:rFonts w:ascii="Marianne" w:eastAsia="Arial Narrow" w:hAnsi="Marianne"/>
          <w:i/>
        </w:rPr>
        <w:t>Ajuster si nécessaire la stratégie d'intervention sur le parc privé décrite dans la convention de gestion (notamment la liste des programmes en cours ou projetés déclinant des programmes nationaux considérés comme prioritaires par l'Anah</w:t>
      </w:r>
      <w:r>
        <w:rPr>
          <w:rFonts w:ascii="Marianne" w:eastAsia="Arial Narrow" w:hAnsi="Marianne"/>
          <w:i/>
        </w:rPr>
        <w:t xml:space="preserve">). </w:t>
      </w:r>
    </w:p>
    <w:p w14:paraId="413E54FF" w14:textId="77777777" w:rsidR="00161294" w:rsidRDefault="00161294" w:rsidP="00161294">
      <w:pPr>
        <w:spacing w:before="18" w:line="264" w:lineRule="exact"/>
        <w:jc w:val="both"/>
        <w:textAlignment w:val="baseline"/>
        <w:rPr>
          <w:rFonts w:ascii="Marianne" w:eastAsia="Arial Narrow" w:hAnsi="Marianne"/>
          <w:i/>
          <w:color w:val="000000"/>
          <w:lang w:val="fr-FR"/>
        </w:rPr>
      </w:pPr>
    </w:p>
    <w:p w14:paraId="0F4F918F" w14:textId="77777777" w:rsidR="00161294" w:rsidRPr="00702AA7" w:rsidRDefault="00161294" w:rsidP="00161294">
      <w:pPr>
        <w:spacing w:before="18" w:line="264" w:lineRule="exact"/>
        <w:jc w:val="both"/>
        <w:textAlignment w:val="baseline"/>
        <w:rPr>
          <w:rFonts w:ascii="Marianne" w:eastAsia="Arial Narrow" w:hAnsi="Marianne"/>
          <w:color w:val="000000"/>
          <w:lang w:val="fr-FR"/>
        </w:rPr>
      </w:pPr>
      <w:r w:rsidRPr="00702AA7">
        <w:rPr>
          <w:rFonts w:ascii="Marianne" w:eastAsia="Arial Narrow" w:hAnsi="Marianne"/>
          <w:color w:val="000000"/>
          <w:spacing w:val="-1"/>
          <w:lang w:val="fr-FR"/>
        </w:rPr>
        <w:t>Sur la base des objectifs figurant au titre I de la convention de délégation de compétence, il est prévu, pour l'année</w:t>
      </w:r>
      <w:r>
        <w:rPr>
          <w:rFonts w:ascii="Marianne" w:eastAsia="Arial Narrow" w:hAnsi="Marianne"/>
          <w:color w:val="000000"/>
          <w:spacing w:val="-1"/>
          <w:lang w:val="fr-FR"/>
        </w:rPr>
        <w:t xml:space="preserve"> </w:t>
      </w:r>
      <w:r>
        <w:rPr>
          <w:rFonts w:ascii="Marianne" w:eastAsia="Arial Narrow" w:hAnsi="Marianne"/>
          <w:color w:val="000000"/>
          <w:lang w:val="fr-FR"/>
        </w:rPr>
        <w:t xml:space="preserve"> ...</w:t>
      </w:r>
      <w:r w:rsidRPr="00702AA7">
        <w:rPr>
          <w:rFonts w:ascii="Marianne" w:eastAsia="Arial Narrow" w:hAnsi="Marianne"/>
          <w:color w:val="000000"/>
          <w:lang w:val="fr-FR"/>
        </w:rPr>
        <w:t xml:space="preserve"> (</w:t>
      </w:r>
      <w:r w:rsidRPr="00702AA7">
        <w:rPr>
          <w:rFonts w:ascii="Marianne" w:eastAsia="Arial Narrow" w:hAnsi="Marianne"/>
          <w:i/>
          <w:color w:val="000000"/>
          <w:lang w:val="fr-FR"/>
        </w:rPr>
        <w:t>année de signature de l'avenant</w:t>
      </w:r>
      <w:r w:rsidRPr="00702AA7">
        <w:rPr>
          <w:rFonts w:ascii="Marianne" w:eastAsia="Arial Narrow" w:hAnsi="Marianne"/>
          <w:color w:val="000000"/>
          <w:lang w:val="fr-FR"/>
        </w:rPr>
        <w:t xml:space="preserve">), la réhabilitation d’environ </w:t>
      </w:r>
      <w:r>
        <w:rPr>
          <w:rFonts w:ascii="Marianne" w:eastAsia="Arial Narrow" w:hAnsi="Marianne"/>
          <w:color w:val="000000"/>
          <w:lang w:val="fr-FR"/>
        </w:rPr>
        <w:t>...</w:t>
      </w:r>
      <w:r w:rsidRPr="00702AA7">
        <w:rPr>
          <w:rFonts w:ascii="Marianne" w:eastAsia="Arial Narrow" w:hAnsi="Marianne"/>
          <w:color w:val="000000"/>
          <w:lang w:val="fr-FR"/>
        </w:rPr>
        <w:t xml:space="preserve"> logements privés en tenant compte des orientations et des objectifs de l’Agence nationale de l’habitat et conformément à son régime des aides, ainsi répartis par type de bénéficiaire :</w:t>
      </w:r>
    </w:p>
    <w:p w14:paraId="7A8FC308" w14:textId="77777777" w:rsidR="00161294" w:rsidRPr="00702AA7" w:rsidRDefault="00161294" w:rsidP="00161294">
      <w:pPr>
        <w:numPr>
          <w:ilvl w:val="0"/>
          <w:numId w:val="1"/>
        </w:numPr>
        <w:tabs>
          <w:tab w:val="clear" w:pos="792"/>
          <w:tab w:val="left" w:pos="1152"/>
        </w:tabs>
        <w:spacing w:line="264" w:lineRule="exact"/>
        <w:ind w:left="360"/>
        <w:jc w:val="both"/>
        <w:textAlignment w:val="baseline"/>
        <w:rPr>
          <w:rFonts w:ascii="Marianne" w:eastAsia="Arial Narrow" w:hAnsi="Marianne"/>
          <w:color w:val="000000"/>
          <w:lang w:val="fr-FR"/>
        </w:rPr>
      </w:pPr>
      <w:r w:rsidRPr="00702AA7">
        <w:rPr>
          <w:rFonts w:ascii="Marianne" w:eastAsia="Arial Narrow" w:hAnsi="Marianne"/>
          <w:color w:val="000000"/>
          <w:lang w:val="fr-FR"/>
        </w:rPr>
        <w:t>logements de propriétaires occupants,</w:t>
      </w:r>
    </w:p>
    <w:p w14:paraId="783A10ED" w14:textId="77777777" w:rsidR="00161294" w:rsidRPr="00702AA7" w:rsidRDefault="00161294" w:rsidP="00161294">
      <w:pPr>
        <w:numPr>
          <w:ilvl w:val="0"/>
          <w:numId w:val="1"/>
        </w:numPr>
        <w:tabs>
          <w:tab w:val="clear" w:pos="792"/>
          <w:tab w:val="left" w:pos="1152"/>
        </w:tabs>
        <w:spacing w:line="264" w:lineRule="exact"/>
        <w:ind w:left="360"/>
        <w:jc w:val="both"/>
        <w:textAlignment w:val="baseline"/>
        <w:rPr>
          <w:rFonts w:ascii="Marianne" w:eastAsia="Arial Narrow" w:hAnsi="Marianne"/>
          <w:color w:val="000000"/>
          <w:lang w:val="fr-FR"/>
        </w:rPr>
      </w:pPr>
      <w:r w:rsidRPr="00702AA7">
        <w:rPr>
          <w:rFonts w:ascii="Marianne" w:eastAsia="Arial Narrow" w:hAnsi="Marianne"/>
          <w:color w:val="000000"/>
          <w:lang w:val="fr-FR"/>
        </w:rPr>
        <w:t>logements de propriétaires bailleurs,</w:t>
      </w:r>
    </w:p>
    <w:p w14:paraId="66A83A39" w14:textId="77777777" w:rsidR="00161294" w:rsidRPr="00702AA7" w:rsidRDefault="00161294" w:rsidP="00161294">
      <w:pPr>
        <w:numPr>
          <w:ilvl w:val="0"/>
          <w:numId w:val="1"/>
        </w:numPr>
        <w:tabs>
          <w:tab w:val="clear" w:pos="792"/>
          <w:tab w:val="left" w:pos="1152"/>
        </w:tabs>
        <w:spacing w:line="264" w:lineRule="exact"/>
        <w:ind w:left="360"/>
        <w:jc w:val="both"/>
        <w:textAlignment w:val="baseline"/>
        <w:rPr>
          <w:rFonts w:ascii="Marianne" w:eastAsia="Arial Narrow" w:hAnsi="Marianne"/>
          <w:color w:val="000000"/>
          <w:lang w:val="fr-FR"/>
        </w:rPr>
      </w:pPr>
      <w:r w:rsidRPr="00702AA7">
        <w:rPr>
          <w:rFonts w:ascii="Marianne" w:eastAsia="Arial Narrow" w:hAnsi="Marianne"/>
          <w:color w:val="000000"/>
          <w:lang w:val="fr-FR"/>
        </w:rPr>
        <w:t>logements ou lots traités dans le cadre d'aides aux syndicats de copropriétaires.</w:t>
      </w:r>
    </w:p>
    <w:p w14:paraId="5ECE8CB9" w14:textId="77777777" w:rsidR="00161294" w:rsidRPr="00702AA7" w:rsidRDefault="00161294" w:rsidP="00161294">
      <w:pPr>
        <w:spacing w:before="120" w:line="264"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L'intégralité des logements des propriétaires bailleurs aidés est conventionnée (sauf exceptions précisées dans le régime des aides de l’Anah).</w:t>
      </w:r>
    </w:p>
    <w:p w14:paraId="34F98440" w14:textId="77777777" w:rsidR="00161294" w:rsidRPr="00702AA7" w:rsidRDefault="00161294" w:rsidP="00161294">
      <w:pPr>
        <w:spacing w:before="264" w:line="264"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La mise à jour de la déclinaison annuelle des objectifs et la répartition par type d'intervention figure en annexe 1 (objectifs de réalisation de la convention et tableau de bord).</w:t>
      </w:r>
    </w:p>
    <w:p w14:paraId="63536C6E" w14:textId="77777777" w:rsidR="00161294" w:rsidRPr="00702AA7" w:rsidRDefault="00161294" w:rsidP="00161294">
      <w:pPr>
        <w:spacing w:before="548" w:line="246" w:lineRule="exact"/>
        <w:jc w:val="both"/>
        <w:textAlignment w:val="baseline"/>
        <w:rPr>
          <w:rFonts w:ascii="Marianne" w:eastAsia="Arial Narrow" w:hAnsi="Marianne"/>
          <w:b/>
          <w:color w:val="000000"/>
          <w:spacing w:val="-4"/>
          <w:lang w:val="fr-FR"/>
        </w:rPr>
      </w:pPr>
      <w:r w:rsidRPr="00702AA7">
        <w:rPr>
          <w:rFonts w:ascii="Marianne" w:eastAsia="Arial Narrow" w:hAnsi="Marianne"/>
          <w:b/>
          <w:color w:val="000000"/>
          <w:spacing w:val="-4"/>
          <w:lang w:val="fr-FR"/>
        </w:rPr>
        <w:t>C - Modalités financières</w:t>
      </w:r>
    </w:p>
    <w:p w14:paraId="1273A85B" w14:textId="77777777" w:rsidR="00161294" w:rsidRPr="00702AA7" w:rsidRDefault="00161294" w:rsidP="00161294">
      <w:pPr>
        <w:numPr>
          <w:ilvl w:val="0"/>
          <w:numId w:val="2"/>
        </w:numPr>
        <w:spacing w:before="282" w:line="246" w:lineRule="exact"/>
        <w:ind w:left="0"/>
        <w:jc w:val="both"/>
        <w:textAlignment w:val="baseline"/>
        <w:rPr>
          <w:rFonts w:ascii="Marianne" w:eastAsia="Arial Narrow" w:hAnsi="Marianne"/>
          <w:b/>
          <w:color w:val="000000"/>
          <w:spacing w:val="-4"/>
          <w:lang w:val="fr-FR"/>
        </w:rPr>
      </w:pPr>
      <w:r w:rsidRPr="00702AA7">
        <w:rPr>
          <w:rFonts w:ascii="Marianne" w:eastAsia="Arial Narrow" w:hAnsi="Marianne"/>
          <w:b/>
          <w:color w:val="000000"/>
          <w:spacing w:val="-4"/>
          <w:lang w:val="fr-FR"/>
        </w:rPr>
        <w:t>Montant des droits à engagement mis à disposition du délégataire par l’Anah</w:t>
      </w:r>
    </w:p>
    <w:p w14:paraId="7A0E7037" w14:textId="77777777" w:rsidR="00161294" w:rsidRPr="00702AA7" w:rsidRDefault="00161294" w:rsidP="00161294">
      <w:pPr>
        <w:spacing w:before="262" w:line="264" w:lineRule="exact"/>
        <w:jc w:val="both"/>
        <w:textAlignment w:val="baseline"/>
        <w:rPr>
          <w:rFonts w:ascii="Marianne" w:eastAsia="Arial Narrow" w:hAnsi="Marianne"/>
          <w:color w:val="000000"/>
          <w:spacing w:val="-9"/>
          <w:lang w:val="fr-FR"/>
        </w:rPr>
      </w:pPr>
      <w:r w:rsidRPr="00702AA7">
        <w:rPr>
          <w:rFonts w:ascii="Marianne" w:eastAsia="Arial Narrow" w:hAnsi="Marianne"/>
          <w:color w:val="000000"/>
          <w:spacing w:val="-1"/>
          <w:lang w:val="fr-FR"/>
        </w:rPr>
        <w:t>Pour l’année d’application de l’avenant, l'enveloppe des droits à engagement Anah destinée au parc privé est fixé à</w:t>
      </w:r>
      <w:r>
        <w:rPr>
          <w:rFonts w:ascii="Marianne" w:eastAsia="Arial Narrow" w:hAnsi="Marianne"/>
          <w:color w:val="000000"/>
          <w:spacing w:val="-9"/>
          <w:lang w:val="fr-FR"/>
        </w:rPr>
        <w:t xml:space="preserve"> ...</w:t>
      </w:r>
      <w:r w:rsidRPr="00702AA7">
        <w:rPr>
          <w:rFonts w:ascii="Marianne" w:eastAsia="Arial Narrow" w:hAnsi="Marianne"/>
          <w:color w:val="000000"/>
          <w:spacing w:val="-9"/>
          <w:lang w:val="fr-FR"/>
        </w:rPr>
        <w:tab/>
        <w:t>€.</w:t>
      </w:r>
    </w:p>
    <w:p w14:paraId="16F3E0EC" w14:textId="77777777" w:rsidR="00161294" w:rsidRPr="00702AA7" w:rsidRDefault="00161294" w:rsidP="00161294">
      <w:pPr>
        <w:numPr>
          <w:ilvl w:val="0"/>
          <w:numId w:val="2"/>
        </w:numPr>
        <w:spacing w:before="490" w:line="264" w:lineRule="exact"/>
        <w:ind w:left="0"/>
        <w:jc w:val="both"/>
        <w:textAlignment w:val="baseline"/>
        <w:rPr>
          <w:rFonts w:ascii="Marianne" w:eastAsia="Arial Narrow" w:hAnsi="Marianne"/>
          <w:b/>
          <w:color w:val="000000"/>
          <w:lang w:val="fr-FR"/>
        </w:rPr>
      </w:pPr>
      <w:r w:rsidRPr="00702AA7">
        <w:rPr>
          <w:rFonts w:ascii="Marianne" w:eastAsia="Arial Narrow" w:hAnsi="Marianne"/>
          <w:b/>
          <w:color w:val="000000"/>
          <w:lang w:val="fr-FR"/>
        </w:rPr>
        <w:t xml:space="preserve">Aides propres du délégataire </w:t>
      </w:r>
      <w:r w:rsidRPr="00702AA7">
        <w:rPr>
          <w:rFonts w:ascii="Marianne" w:eastAsia="Arial Narrow" w:hAnsi="Marianne"/>
          <w:i/>
          <w:color w:val="000000"/>
          <w:lang w:val="fr-FR"/>
        </w:rPr>
        <w:t>(supprimer l'article si le délégataire ne consacre pas de crédits à l'habitat privé)</w:t>
      </w:r>
    </w:p>
    <w:p w14:paraId="250889CA" w14:textId="77777777" w:rsidR="00161294" w:rsidRPr="00702AA7" w:rsidRDefault="00161294" w:rsidP="00161294">
      <w:pPr>
        <w:spacing w:before="264" w:line="264" w:lineRule="exact"/>
        <w:jc w:val="both"/>
        <w:textAlignment w:val="baseline"/>
        <w:rPr>
          <w:rFonts w:ascii="Marianne" w:eastAsia="Arial Narrow" w:hAnsi="Marianne"/>
          <w:color w:val="000000"/>
          <w:lang w:val="fr-FR"/>
        </w:rPr>
      </w:pPr>
      <w:r w:rsidRPr="00702AA7">
        <w:rPr>
          <w:rFonts w:ascii="Marianne" w:eastAsia="Arial Narrow" w:hAnsi="Marianne"/>
          <w:color w:val="000000"/>
          <w:spacing w:val="1"/>
          <w:lang w:val="fr-FR"/>
        </w:rPr>
        <w:t>Pour l’année d’application du présent avenant, le montant des crédits que le délégataire affecte sur son budget</w:t>
      </w:r>
      <w:r>
        <w:rPr>
          <w:rFonts w:ascii="Marianne" w:eastAsia="Arial Narrow" w:hAnsi="Marianne"/>
          <w:color w:val="000000"/>
          <w:spacing w:val="1"/>
          <w:lang w:val="fr-FR"/>
        </w:rPr>
        <w:t xml:space="preserve"> </w:t>
      </w:r>
      <w:r w:rsidRPr="00702AA7">
        <w:rPr>
          <w:rFonts w:ascii="Marianne" w:eastAsia="Arial Narrow" w:hAnsi="Marianne"/>
          <w:color w:val="000000"/>
          <w:lang w:val="fr-FR"/>
        </w:rPr>
        <w:t xml:space="preserve">propre à l'habitat privé s'élève à </w:t>
      </w:r>
      <w:r>
        <w:rPr>
          <w:rFonts w:ascii="Marianne" w:eastAsia="Arial Narrow" w:hAnsi="Marianne"/>
          <w:color w:val="000000"/>
          <w:lang w:val="fr-FR"/>
        </w:rPr>
        <w:t>...</w:t>
      </w:r>
      <w:r w:rsidRPr="00702AA7">
        <w:rPr>
          <w:rFonts w:ascii="Marianne" w:eastAsia="Arial Narrow" w:hAnsi="Marianne"/>
          <w:color w:val="000000"/>
          <w:lang w:val="fr-FR"/>
        </w:rPr>
        <w:t>€.</w:t>
      </w:r>
    </w:p>
    <w:p w14:paraId="539ACBDF" w14:textId="395BD610" w:rsidR="00161294" w:rsidRPr="00702AA7" w:rsidRDefault="00161294" w:rsidP="00161294">
      <w:pPr>
        <w:spacing w:before="813" w:line="246" w:lineRule="exact"/>
        <w:jc w:val="both"/>
        <w:textAlignment w:val="baseline"/>
        <w:rPr>
          <w:rFonts w:ascii="Marianne" w:eastAsia="Arial Narrow" w:hAnsi="Marianne"/>
          <w:b/>
          <w:color w:val="000000"/>
          <w:spacing w:val="-4"/>
          <w:lang w:val="fr-FR"/>
        </w:rPr>
      </w:pPr>
      <w:r w:rsidRPr="00702AA7">
        <w:rPr>
          <w:rFonts w:ascii="Marianne" w:eastAsia="Arial Narrow" w:hAnsi="Marianne"/>
          <w:b/>
          <w:color w:val="000000"/>
          <w:spacing w:val="-4"/>
          <w:lang w:val="fr-FR"/>
        </w:rPr>
        <w:t xml:space="preserve">D - Modifications apportées en </w:t>
      </w:r>
      <w:r w:rsidR="00E0711D">
        <w:rPr>
          <w:rFonts w:ascii="Marianne" w:eastAsia="Arial Narrow" w:hAnsi="Marianne"/>
          <w:b/>
          <w:color w:val="00B0F0"/>
          <w:spacing w:val="-4"/>
          <w:lang w:val="fr-FR"/>
        </w:rPr>
        <w:t>2024</w:t>
      </w:r>
      <w:r w:rsidRPr="00161294">
        <w:rPr>
          <w:rFonts w:ascii="Marianne" w:eastAsia="Arial Narrow" w:hAnsi="Marianne"/>
          <w:b/>
          <w:spacing w:val="-4"/>
          <w:lang w:val="fr-FR"/>
        </w:rPr>
        <w:t xml:space="preserve"> </w:t>
      </w:r>
      <w:r w:rsidRPr="00702AA7">
        <w:rPr>
          <w:rFonts w:ascii="Marianne" w:eastAsia="Arial Narrow" w:hAnsi="Marianne"/>
          <w:b/>
          <w:color w:val="000000"/>
          <w:spacing w:val="-4"/>
          <w:lang w:val="fr-FR"/>
        </w:rPr>
        <w:t>à la convention de gestion</w:t>
      </w:r>
    </w:p>
    <w:p w14:paraId="748BFA68" w14:textId="77777777" w:rsidR="00161294" w:rsidRPr="00702AA7" w:rsidRDefault="00161294" w:rsidP="00161294">
      <w:pPr>
        <w:spacing w:before="524" w:line="264" w:lineRule="exact"/>
        <w:jc w:val="both"/>
        <w:textAlignment w:val="baseline"/>
        <w:rPr>
          <w:rFonts w:ascii="Marianne" w:eastAsia="Arial Narrow" w:hAnsi="Marianne"/>
          <w:i/>
          <w:color w:val="000000"/>
          <w:lang w:val="fr-FR"/>
        </w:rPr>
      </w:pPr>
      <w:r w:rsidRPr="00702AA7">
        <w:rPr>
          <w:rFonts w:ascii="Marianne" w:eastAsia="Arial Narrow" w:hAnsi="Marianne"/>
          <w:i/>
          <w:color w:val="000000"/>
          <w:lang w:val="fr-FR"/>
        </w:rPr>
        <w:t>Les modifications ainsi introduites resteront valables les années suivantes et n’auront pas à figurer à nouveau dans les futurs avenants annuels.</w:t>
      </w:r>
    </w:p>
    <w:p w14:paraId="3912642A" w14:textId="77777777" w:rsidR="00161294" w:rsidRDefault="00161294" w:rsidP="00161294">
      <w:pPr>
        <w:spacing w:before="266" w:line="264"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La convention de gestion, visée ci-dessus, est modifiée dans les conditions suivantes :</w:t>
      </w:r>
    </w:p>
    <w:p w14:paraId="119966D1" w14:textId="77777777" w:rsidR="00161294" w:rsidRPr="00161294" w:rsidRDefault="00161294" w:rsidP="00161294">
      <w:pPr>
        <w:pStyle w:val="western"/>
        <w:spacing w:after="0" w:line="240" w:lineRule="auto"/>
        <w:rPr>
          <w:rFonts w:ascii="Marianne" w:eastAsia="Arial Narrow" w:hAnsi="Marianne"/>
          <w:color w:val="auto"/>
          <w:sz w:val="22"/>
          <w:szCs w:val="22"/>
          <w:lang w:eastAsia="en-US"/>
        </w:rPr>
      </w:pPr>
      <w:r w:rsidRPr="00161294">
        <w:rPr>
          <w:rFonts w:ascii="Marianne" w:eastAsia="Arial Narrow" w:hAnsi="Marianne"/>
          <w:color w:val="auto"/>
          <w:sz w:val="22"/>
          <w:szCs w:val="22"/>
          <w:lang w:eastAsia="en-US"/>
        </w:rPr>
        <w:t>1) Au paragraphe 1.1 de l’article 1 de la convention de gestion</w:t>
      </w:r>
    </w:p>
    <w:p w14:paraId="3146292F" w14:textId="1E22C064" w:rsidR="00161294" w:rsidRPr="00E0711D" w:rsidRDefault="00161294" w:rsidP="00161294">
      <w:pPr>
        <w:pStyle w:val="western"/>
        <w:rPr>
          <w:rFonts w:ascii="Marianne" w:eastAsia="Arial Narrow" w:hAnsi="Marianne"/>
          <w:i/>
          <w:color w:val="auto"/>
          <w:sz w:val="22"/>
          <w:szCs w:val="22"/>
          <w:lang w:eastAsia="en-US"/>
        </w:rPr>
      </w:pPr>
      <w:r w:rsidRPr="00161294">
        <w:rPr>
          <w:rFonts w:ascii="Marianne" w:eastAsia="Arial Narrow" w:hAnsi="Marianne"/>
          <w:color w:val="auto"/>
          <w:sz w:val="22"/>
          <w:szCs w:val="22"/>
          <w:lang w:eastAsia="en-US"/>
        </w:rPr>
        <w:t xml:space="preserve">Après le quatrième alinéa, </w:t>
      </w:r>
      <w:r w:rsidR="00E0711D" w:rsidRPr="00E0711D">
        <w:rPr>
          <w:rFonts w:ascii="Marianne" w:eastAsia="Arial Narrow" w:hAnsi="Marianne"/>
          <w:color w:val="00B0F0"/>
          <w:sz w:val="22"/>
          <w:szCs w:val="22"/>
          <w:lang w:eastAsia="en-US"/>
        </w:rPr>
        <w:t>l’</w:t>
      </w:r>
      <w:r w:rsidRPr="00E0711D">
        <w:rPr>
          <w:rFonts w:ascii="Marianne" w:eastAsia="Arial Narrow" w:hAnsi="Marianne"/>
          <w:color w:val="00B0F0"/>
          <w:sz w:val="22"/>
          <w:szCs w:val="22"/>
          <w:lang w:eastAsia="en-US"/>
        </w:rPr>
        <w:t>alinéa</w:t>
      </w:r>
      <w:r w:rsidR="00E0711D" w:rsidRPr="00E0711D">
        <w:rPr>
          <w:rFonts w:ascii="Marianne" w:eastAsia="Arial Narrow" w:hAnsi="Marianne"/>
          <w:color w:val="00B0F0"/>
          <w:sz w:val="22"/>
          <w:szCs w:val="22"/>
          <w:lang w:eastAsia="en-US"/>
        </w:rPr>
        <w:t xml:space="preserve"> suivant</w:t>
      </w:r>
      <w:r w:rsidRPr="00E0711D">
        <w:rPr>
          <w:rFonts w:ascii="Marianne" w:eastAsia="Arial Narrow" w:hAnsi="Marianne"/>
          <w:color w:val="00B0F0"/>
          <w:sz w:val="22"/>
          <w:szCs w:val="22"/>
          <w:lang w:eastAsia="en-US"/>
        </w:rPr>
        <w:t xml:space="preserve"> </w:t>
      </w:r>
      <w:r w:rsidR="00E0711D" w:rsidRPr="00E0711D">
        <w:rPr>
          <w:rFonts w:ascii="Marianne" w:eastAsia="Arial Narrow" w:hAnsi="Marianne"/>
          <w:color w:val="00B0F0"/>
          <w:sz w:val="22"/>
          <w:szCs w:val="22"/>
          <w:lang w:eastAsia="en-US"/>
        </w:rPr>
        <w:t xml:space="preserve">est </w:t>
      </w:r>
      <w:r w:rsidRPr="00E0711D">
        <w:rPr>
          <w:rFonts w:ascii="Marianne" w:eastAsia="Arial Narrow" w:hAnsi="Marianne"/>
          <w:color w:val="00B0F0"/>
          <w:sz w:val="22"/>
          <w:szCs w:val="22"/>
          <w:lang w:eastAsia="en-US"/>
        </w:rPr>
        <w:t xml:space="preserve">ainsi </w:t>
      </w:r>
      <w:r w:rsidR="00E0711D" w:rsidRPr="00E0711D">
        <w:rPr>
          <w:rFonts w:ascii="Marianne" w:eastAsia="Arial Narrow" w:hAnsi="Marianne"/>
          <w:color w:val="00B0F0"/>
          <w:sz w:val="22"/>
          <w:szCs w:val="22"/>
          <w:lang w:eastAsia="en-US"/>
        </w:rPr>
        <w:t>modifié</w:t>
      </w:r>
      <w:r w:rsidRPr="00E0711D">
        <w:rPr>
          <w:rFonts w:ascii="Marianne" w:eastAsia="Arial Narrow" w:hAnsi="Marianne"/>
          <w:color w:val="00B0F0"/>
          <w:sz w:val="22"/>
          <w:szCs w:val="22"/>
          <w:lang w:eastAsia="en-US"/>
        </w:rPr>
        <w:t> </w:t>
      </w:r>
      <w:r w:rsidRPr="00161294">
        <w:rPr>
          <w:rFonts w:ascii="Marianne" w:eastAsia="Arial Narrow" w:hAnsi="Marianne"/>
          <w:color w:val="auto"/>
          <w:sz w:val="22"/>
          <w:szCs w:val="22"/>
          <w:lang w:eastAsia="en-US"/>
        </w:rPr>
        <w:t>: « </w:t>
      </w:r>
      <w:r w:rsidRPr="00E0711D">
        <w:rPr>
          <w:rFonts w:ascii="Marianne" w:eastAsia="Arial Narrow" w:hAnsi="Marianne"/>
          <w:i/>
          <w:color w:val="auto"/>
          <w:sz w:val="22"/>
          <w:szCs w:val="22"/>
          <w:lang w:eastAsia="en-US"/>
        </w:rPr>
        <w:t xml:space="preserve">Dans le cadre du déploiement du nouveau service public de la rénovation de l’habitat issu de la loi Climat et Résilience, préciser sur votre territoire : </w:t>
      </w:r>
    </w:p>
    <w:p w14:paraId="6BA6AF9C" w14:textId="77777777" w:rsidR="00161294" w:rsidRPr="00E0711D" w:rsidRDefault="00161294" w:rsidP="00161294">
      <w:pPr>
        <w:pStyle w:val="western"/>
        <w:rPr>
          <w:rFonts w:ascii="Marianne" w:eastAsia="Arial Narrow" w:hAnsi="Marianne"/>
          <w:i/>
          <w:color w:val="auto"/>
          <w:sz w:val="22"/>
          <w:szCs w:val="22"/>
          <w:lang w:eastAsia="en-US"/>
        </w:rPr>
      </w:pPr>
      <w:r w:rsidRPr="00E0711D">
        <w:rPr>
          <w:rFonts w:ascii="Marianne" w:eastAsia="Arial Narrow" w:hAnsi="Marianne"/>
          <w:i/>
          <w:color w:val="auto"/>
          <w:sz w:val="22"/>
          <w:szCs w:val="22"/>
          <w:lang w:eastAsia="en-US"/>
        </w:rPr>
        <w:t xml:space="preserve">- les Espaces Conseil France Rénov’ réalisant les missions d’informations et de conseils ; </w:t>
      </w:r>
    </w:p>
    <w:p w14:paraId="74ABF512" w14:textId="7D3684B4" w:rsidR="00161294" w:rsidRPr="00E0711D" w:rsidRDefault="00161294" w:rsidP="00161294">
      <w:pPr>
        <w:pStyle w:val="western"/>
        <w:rPr>
          <w:rFonts w:ascii="Marianne" w:eastAsia="Arial Narrow" w:hAnsi="Marianne"/>
          <w:i/>
          <w:color w:val="auto"/>
          <w:sz w:val="22"/>
          <w:szCs w:val="22"/>
          <w:lang w:eastAsia="en-US"/>
        </w:rPr>
      </w:pPr>
      <w:r w:rsidRPr="00E0711D">
        <w:rPr>
          <w:rFonts w:ascii="Marianne" w:eastAsia="Arial Narrow" w:hAnsi="Marianne"/>
          <w:i/>
          <w:color w:val="auto"/>
          <w:sz w:val="22"/>
          <w:szCs w:val="22"/>
          <w:lang w:eastAsia="en-US"/>
        </w:rPr>
        <w:lastRenderedPageBreak/>
        <w:t>- les structure</w:t>
      </w:r>
      <w:r w:rsidR="00E0711D">
        <w:rPr>
          <w:rFonts w:ascii="Marianne" w:eastAsia="Arial Narrow" w:hAnsi="Marianne"/>
          <w:i/>
          <w:color w:val="auto"/>
          <w:sz w:val="22"/>
          <w:szCs w:val="22"/>
          <w:lang w:eastAsia="en-US"/>
        </w:rPr>
        <w:t>s proposant de l’accompagnement</w:t>
      </w:r>
      <w:r w:rsidRPr="00E0711D">
        <w:rPr>
          <w:rFonts w:ascii="Marianne" w:eastAsia="Arial Narrow" w:hAnsi="Marianne"/>
          <w:i/>
          <w:color w:val="auto"/>
          <w:sz w:val="22"/>
          <w:szCs w:val="22"/>
          <w:lang w:eastAsia="en-US"/>
        </w:rPr>
        <w:t xml:space="preserve"> ; </w:t>
      </w:r>
    </w:p>
    <w:p w14:paraId="03E5A80E" w14:textId="77777777" w:rsidR="00161294" w:rsidRDefault="00161294" w:rsidP="00161294">
      <w:pPr>
        <w:pStyle w:val="western"/>
        <w:rPr>
          <w:rFonts w:ascii="Marianne" w:eastAsia="Arial Narrow" w:hAnsi="Marianne"/>
          <w:i/>
          <w:color w:val="auto"/>
          <w:sz w:val="22"/>
          <w:szCs w:val="22"/>
          <w:lang w:eastAsia="en-US"/>
        </w:rPr>
      </w:pPr>
      <w:r w:rsidRPr="00E0711D">
        <w:rPr>
          <w:rFonts w:ascii="Marianne" w:eastAsia="Arial Narrow" w:hAnsi="Marianne"/>
          <w:i/>
          <w:color w:val="auto"/>
          <w:sz w:val="22"/>
          <w:szCs w:val="22"/>
          <w:lang w:eastAsia="en-US"/>
        </w:rPr>
        <w:t>- et les articulations de ses structures avec les opérations programmées. »</w:t>
      </w:r>
    </w:p>
    <w:p w14:paraId="6B1249A3" w14:textId="77777777" w:rsidR="001D45F6" w:rsidRPr="001D45F6" w:rsidRDefault="001D45F6" w:rsidP="001D45F6">
      <w:pPr>
        <w:spacing w:before="100" w:beforeAutospacing="1"/>
        <w:jc w:val="both"/>
        <w:rPr>
          <w:rFonts w:ascii="Marianne" w:eastAsia="Times New Roman" w:hAnsi="Marianne"/>
          <w:lang w:val="fr-FR" w:eastAsia="fr-FR"/>
        </w:rPr>
      </w:pPr>
      <w:r w:rsidRPr="001D45F6">
        <w:rPr>
          <w:rFonts w:ascii="Marianne" w:eastAsia="Times New Roman" w:hAnsi="Marianne"/>
          <w:lang w:val="fr-FR" w:eastAsia="fr-FR"/>
        </w:rPr>
        <w:t>Au paragraphe 1.2 Montants des droits à engagement</w:t>
      </w:r>
      <w:r w:rsidRPr="001D45F6">
        <w:rPr>
          <w:rFonts w:ascii="Courier New" w:eastAsia="Times New Roman" w:hAnsi="Courier New" w:cs="Courier New"/>
          <w:lang w:val="fr-FR" w:eastAsia="fr-FR"/>
        </w:rPr>
        <w:t> </w:t>
      </w:r>
      <w:r w:rsidRPr="001D45F6">
        <w:rPr>
          <w:rFonts w:ascii="Marianne" w:eastAsia="Times New Roman" w:hAnsi="Marianne"/>
          <w:lang w:val="fr-FR" w:eastAsia="fr-FR"/>
        </w:rPr>
        <w:t>:</w:t>
      </w:r>
    </w:p>
    <w:p w14:paraId="379FDCB0" w14:textId="77777777" w:rsidR="001D45F6" w:rsidRPr="001D45F6" w:rsidRDefault="001D45F6" w:rsidP="001D45F6">
      <w:pPr>
        <w:pBdr>
          <w:top w:val="none" w:sz="0" w:space="0" w:color="000000"/>
          <w:left w:val="none" w:sz="0" w:space="0" w:color="000000"/>
          <w:bottom w:val="none" w:sz="0" w:space="0" w:color="000000"/>
          <w:right w:val="none" w:sz="0" w:space="0" w:color="000000"/>
        </w:pBdr>
        <w:suppressAutoHyphens/>
        <w:spacing w:after="113"/>
        <w:jc w:val="both"/>
        <w:rPr>
          <w:rFonts w:ascii="Liberation Serif" w:eastAsia="SimSun" w:hAnsi="Liberation Serif" w:cs="Mangal"/>
          <w:kern w:val="2"/>
          <w:sz w:val="24"/>
          <w:szCs w:val="24"/>
          <w:lang w:val="fr-FR" w:eastAsia="zh-CN" w:bidi="hi-IN"/>
        </w:rPr>
      </w:pPr>
      <w:r w:rsidRPr="001D45F6">
        <w:rPr>
          <w:rFonts w:ascii="Marianne" w:eastAsia="SimSun" w:hAnsi="Marianne" w:cs="Mangal"/>
          <w:kern w:val="2"/>
          <w:lang w:val="fr-FR" w:eastAsia="zh-CN" w:bidi="hi-IN"/>
        </w:rPr>
        <w:t>Le deuxième alinéa est remplacé par l’alinéa suivant</w:t>
      </w:r>
      <w:r w:rsidRPr="001D45F6">
        <w:rPr>
          <w:rFonts w:ascii="Courier New" w:eastAsia="SimSun" w:hAnsi="Courier New" w:cs="Courier New"/>
          <w:kern w:val="2"/>
          <w:lang w:val="fr-FR" w:eastAsia="zh-CN" w:bidi="hi-IN"/>
        </w:rPr>
        <w:t> </w:t>
      </w:r>
      <w:r w:rsidRPr="001D45F6">
        <w:rPr>
          <w:rFonts w:ascii="Marianne" w:eastAsia="SimSun" w:hAnsi="Marianne" w:cs="Mangal"/>
          <w:kern w:val="2"/>
          <w:lang w:val="fr-FR" w:eastAsia="zh-CN" w:bidi="hi-IN"/>
        </w:rPr>
        <w:t>: «</w:t>
      </w:r>
      <w:r w:rsidRPr="001D45F6">
        <w:rPr>
          <w:rFonts w:ascii="Courier New" w:eastAsia="SimSun" w:hAnsi="Courier New" w:cs="Courier New"/>
          <w:kern w:val="2"/>
          <w:lang w:val="fr-FR" w:eastAsia="zh-CN" w:bidi="hi-IN"/>
        </w:rPr>
        <w:t> </w:t>
      </w:r>
      <w:r w:rsidRPr="001D45F6">
        <w:rPr>
          <w:rFonts w:ascii="Marianne" w:eastAsia="SimSun" w:hAnsi="Marianne" w:cs="Mangal"/>
          <w:kern w:val="2"/>
          <w:lang w:val="fr-FR" w:eastAsia="zh-CN" w:bidi="hi-IN"/>
        </w:rPr>
        <w:t>Le montant total alloué pour l’année 20.. (1</w:t>
      </w:r>
      <w:r w:rsidRPr="001D45F6">
        <w:rPr>
          <w:rFonts w:ascii="Marianne" w:eastAsia="SimSun" w:hAnsi="Marianne" w:cs="Mangal"/>
          <w:kern w:val="2"/>
          <w:position w:val="7"/>
          <w:lang w:val="fr-FR" w:eastAsia="zh-CN" w:bidi="hi-IN"/>
        </w:rPr>
        <w:t>ère</w:t>
      </w:r>
      <w:r w:rsidRPr="001D45F6">
        <w:rPr>
          <w:rFonts w:ascii="Marianne" w:eastAsia="SimSun" w:hAnsi="Marianne" w:cs="Mangal"/>
          <w:kern w:val="2"/>
          <w:lang w:val="fr-FR" w:eastAsia="zh-CN" w:bidi="hi-IN"/>
        </w:rPr>
        <w:t xml:space="preserve"> année d’application de la présente convention) est de …… € </w:t>
      </w:r>
      <w:r w:rsidRPr="001D45F6">
        <w:rPr>
          <w:rFonts w:ascii="Marianne" w:eastAsia="SimSun" w:hAnsi="Marianne" w:cs="Mangal"/>
          <w:i/>
          <w:color w:val="00B0F0"/>
          <w:kern w:val="2"/>
          <w:lang w:val="fr-FR" w:eastAsia="zh-CN" w:bidi="hi-IN"/>
        </w:rPr>
        <w:t>(montant à renseigner par le délégataire)</w:t>
      </w:r>
      <w:r w:rsidRPr="001D45F6">
        <w:rPr>
          <w:rFonts w:ascii="Marianne" w:eastAsia="SimSun" w:hAnsi="Marianne" w:cs="Mangal"/>
          <w:color w:val="00B0F0"/>
          <w:kern w:val="2"/>
          <w:lang w:val="fr-FR" w:eastAsia="zh-CN" w:bidi="hi-IN"/>
        </w:rPr>
        <w:t xml:space="preserve"> dont …… € au titre du financement d’aides aux syndicats de copropriétaires </w:t>
      </w:r>
      <w:r w:rsidRPr="001D45F6">
        <w:rPr>
          <w:rFonts w:ascii="Marianne" w:eastAsia="SimSun" w:hAnsi="Marianne" w:cs="Mangal"/>
          <w:i/>
          <w:color w:val="00B0F0"/>
          <w:kern w:val="2"/>
          <w:lang w:val="fr-FR" w:eastAsia="zh-CN" w:bidi="hi-IN"/>
        </w:rPr>
        <w:t>…………..</w:t>
      </w:r>
      <w:r w:rsidRPr="001D45F6">
        <w:rPr>
          <w:rFonts w:ascii="Marianne" w:eastAsia="SimSun" w:hAnsi="Marianne" w:cs="Mangal"/>
          <w:color w:val="00B0F0"/>
          <w:kern w:val="2"/>
          <w:lang w:val="fr-FR" w:eastAsia="zh-CN" w:bidi="hi-IN"/>
        </w:rPr>
        <w:t xml:space="preserve">. </w:t>
      </w:r>
      <w:r w:rsidRPr="001D45F6">
        <w:rPr>
          <w:rFonts w:ascii="Marianne" w:eastAsia="SimSun" w:hAnsi="Marianne" w:cs="Mangal"/>
          <w:i/>
          <w:color w:val="00B0F0"/>
          <w:kern w:val="2"/>
          <w:lang w:val="fr-FR" w:eastAsia="zh-CN" w:bidi="hi-IN"/>
        </w:rPr>
        <w:t>(préciser ici le nom de la ou des copropriétés financées)</w:t>
      </w:r>
      <w:r w:rsidRPr="001D45F6">
        <w:rPr>
          <w:rFonts w:ascii="Courier New" w:eastAsia="SimSun" w:hAnsi="Courier New" w:cs="Courier New"/>
          <w:i/>
          <w:kern w:val="2"/>
          <w:lang w:val="fr-FR" w:eastAsia="zh-CN" w:bidi="hi-IN"/>
        </w:rPr>
        <w:t> </w:t>
      </w:r>
      <w:r w:rsidRPr="001D45F6">
        <w:rPr>
          <w:rFonts w:ascii="Marianne" w:eastAsia="SimSun" w:hAnsi="Marianne" w:cs="Marianne"/>
          <w:i/>
          <w:kern w:val="2"/>
          <w:lang w:val="fr-FR" w:eastAsia="zh-CN" w:bidi="hi-IN"/>
        </w:rPr>
        <w:t>»</w:t>
      </w:r>
    </w:p>
    <w:p w14:paraId="5775B892" w14:textId="67250DBD" w:rsidR="00161294" w:rsidRDefault="00E0711D" w:rsidP="00161294">
      <w:pPr>
        <w:spacing w:before="266" w:line="264" w:lineRule="exact"/>
        <w:jc w:val="both"/>
        <w:textAlignment w:val="baseline"/>
        <w:rPr>
          <w:rFonts w:ascii="Marianne" w:eastAsia="Arial Narrow" w:hAnsi="Marianne"/>
          <w:color w:val="000000"/>
          <w:lang w:val="fr-FR"/>
        </w:rPr>
      </w:pPr>
      <w:r>
        <w:rPr>
          <w:rFonts w:ascii="Marianne" w:eastAsia="Arial Narrow" w:hAnsi="Marianne"/>
          <w:color w:val="000000"/>
          <w:lang w:val="fr-FR"/>
        </w:rPr>
        <w:t>2</w:t>
      </w:r>
      <w:r w:rsidR="00161294">
        <w:rPr>
          <w:rFonts w:ascii="Marianne" w:eastAsia="Arial Narrow" w:hAnsi="Marianne"/>
          <w:color w:val="000000"/>
          <w:lang w:val="fr-FR"/>
        </w:rPr>
        <w:t xml:space="preserve">) </w:t>
      </w:r>
      <w:r w:rsidR="00161294" w:rsidRPr="00702AA7">
        <w:rPr>
          <w:rFonts w:ascii="Marianne" w:eastAsia="Arial Narrow" w:hAnsi="Marianne"/>
          <w:b/>
          <w:color w:val="000000"/>
          <w:lang w:val="fr-FR"/>
        </w:rPr>
        <w:t>L</w:t>
      </w:r>
      <w:r w:rsidR="00161294">
        <w:rPr>
          <w:rFonts w:ascii="Marianne" w:eastAsia="Arial Narrow" w:hAnsi="Marianne"/>
          <w:b/>
          <w:color w:val="000000"/>
          <w:lang w:val="fr-FR"/>
        </w:rPr>
        <w:t>’</w:t>
      </w:r>
      <w:r w:rsidR="00161294" w:rsidRPr="00702AA7">
        <w:rPr>
          <w:rFonts w:ascii="Marianne" w:eastAsia="Arial Narrow" w:hAnsi="Marianne"/>
          <w:b/>
          <w:color w:val="000000"/>
          <w:lang w:val="fr-FR"/>
        </w:rPr>
        <w:t xml:space="preserve">annexe 1 </w:t>
      </w:r>
      <w:r w:rsidR="00161294" w:rsidRPr="00702AA7">
        <w:rPr>
          <w:rFonts w:ascii="Marianne" w:eastAsia="Arial Narrow" w:hAnsi="Marianne"/>
          <w:color w:val="000000"/>
          <w:lang w:val="fr-FR"/>
        </w:rPr>
        <w:t>relative aux objectifs de réalisation de la convention est remplacée par</w:t>
      </w:r>
      <w:r w:rsidR="00161294">
        <w:rPr>
          <w:rFonts w:ascii="Marianne" w:eastAsia="Arial Narrow" w:hAnsi="Marianne"/>
          <w:color w:val="000000"/>
          <w:lang w:val="fr-FR"/>
        </w:rPr>
        <w:t xml:space="preserve"> </w:t>
      </w:r>
      <w:r w:rsidR="00161294" w:rsidRPr="00702AA7">
        <w:rPr>
          <w:rFonts w:ascii="Marianne" w:eastAsia="Arial Narrow" w:hAnsi="Marianne"/>
          <w:color w:val="000000"/>
          <w:lang w:val="fr-FR"/>
        </w:rPr>
        <w:t>l'annexe 1 [</w:t>
      </w:r>
      <w:r w:rsidR="00161294" w:rsidRPr="00702AA7">
        <w:rPr>
          <w:rFonts w:ascii="Marianne" w:eastAsia="Arial Narrow" w:hAnsi="Marianne"/>
          <w:i/>
          <w:color w:val="000000"/>
          <w:lang w:val="fr-FR"/>
        </w:rPr>
        <w:t>à compléter</w:t>
      </w:r>
      <w:r w:rsidR="00161294" w:rsidRPr="00702AA7">
        <w:rPr>
          <w:rFonts w:ascii="Marianne" w:eastAsia="Arial Narrow" w:hAnsi="Marianne"/>
          <w:color w:val="000000"/>
          <w:lang w:val="fr-FR"/>
        </w:rPr>
        <w:t>] jointe au présent avenant.</w:t>
      </w:r>
    </w:p>
    <w:p w14:paraId="5A369174" w14:textId="3A5D03DA" w:rsidR="00161294" w:rsidRDefault="00E0711D" w:rsidP="00161294">
      <w:pPr>
        <w:spacing w:before="266" w:line="264" w:lineRule="exact"/>
        <w:jc w:val="both"/>
        <w:textAlignment w:val="baseline"/>
        <w:rPr>
          <w:rFonts w:ascii="Marianne" w:eastAsia="Arial Narrow" w:hAnsi="Marianne"/>
          <w:color w:val="000000"/>
          <w:lang w:val="fr-FR"/>
        </w:rPr>
      </w:pPr>
      <w:r>
        <w:rPr>
          <w:rFonts w:ascii="Marianne" w:eastAsia="Arial Narrow" w:hAnsi="Marianne"/>
          <w:color w:val="000000"/>
          <w:lang w:val="fr-FR"/>
        </w:rPr>
        <w:t>3</w:t>
      </w:r>
      <w:r w:rsidR="00161294">
        <w:rPr>
          <w:rFonts w:ascii="Marianne" w:eastAsia="Arial Narrow" w:hAnsi="Marianne"/>
          <w:color w:val="000000"/>
          <w:lang w:val="fr-FR"/>
        </w:rPr>
        <w:t xml:space="preserve">) Le tableau fixé à </w:t>
      </w:r>
      <w:r w:rsidR="00161294" w:rsidRPr="000F2C71">
        <w:rPr>
          <w:rFonts w:ascii="Marianne" w:eastAsia="Arial Narrow" w:hAnsi="Marianne"/>
          <w:b/>
          <w:color w:val="000000"/>
          <w:lang w:val="fr-FR"/>
        </w:rPr>
        <w:t>l’annexe 2</w:t>
      </w:r>
      <w:r w:rsidR="00161294">
        <w:rPr>
          <w:rFonts w:ascii="Marianne" w:eastAsia="Arial Narrow" w:hAnsi="Marianne"/>
          <w:color w:val="000000"/>
          <w:lang w:val="fr-FR"/>
        </w:rPr>
        <w:t xml:space="preserve"> est remplacé par l’annexe 2 jointe au présent avenant. </w:t>
      </w:r>
    </w:p>
    <w:p w14:paraId="7A76F5DD" w14:textId="77777777" w:rsidR="00161294" w:rsidRDefault="00161294" w:rsidP="00161294">
      <w:pPr>
        <w:tabs>
          <w:tab w:val="left" w:pos="288"/>
        </w:tabs>
        <w:spacing w:line="527" w:lineRule="exact"/>
        <w:ind w:left="936" w:right="2376"/>
        <w:jc w:val="both"/>
        <w:textAlignment w:val="baseline"/>
        <w:rPr>
          <w:rFonts w:ascii="Marianne" w:eastAsia="Arial Narrow" w:hAnsi="Marianne"/>
          <w:color w:val="000000"/>
          <w:lang w:val="fr-FR"/>
        </w:rPr>
      </w:pPr>
    </w:p>
    <w:p w14:paraId="40C3209D" w14:textId="77777777" w:rsidR="00161294" w:rsidRDefault="00161294" w:rsidP="00161294">
      <w:pPr>
        <w:tabs>
          <w:tab w:val="left" w:pos="288"/>
        </w:tabs>
        <w:spacing w:line="527" w:lineRule="exact"/>
        <w:ind w:left="936" w:right="2376"/>
        <w:jc w:val="both"/>
        <w:textAlignment w:val="baseline"/>
        <w:rPr>
          <w:rFonts w:ascii="Marianne" w:eastAsia="Arial Narrow" w:hAnsi="Marianne"/>
          <w:color w:val="000000"/>
          <w:lang w:val="fr-FR"/>
        </w:rPr>
      </w:pPr>
    </w:p>
    <w:p w14:paraId="18C6EE4B" w14:textId="77777777" w:rsidR="00161294" w:rsidRDefault="00161294" w:rsidP="00161294">
      <w:pPr>
        <w:tabs>
          <w:tab w:val="left" w:pos="288"/>
        </w:tabs>
        <w:spacing w:line="527" w:lineRule="exact"/>
        <w:ind w:left="936" w:right="2376"/>
        <w:jc w:val="both"/>
        <w:textAlignment w:val="baseline"/>
        <w:rPr>
          <w:rFonts w:ascii="Marianne" w:eastAsia="Arial Narrow" w:hAnsi="Marianne"/>
          <w:color w:val="000000"/>
          <w:lang w:val="fr-FR"/>
        </w:rPr>
      </w:pPr>
    </w:p>
    <w:p w14:paraId="22B0831F" w14:textId="77777777" w:rsidR="00161294" w:rsidRPr="00702AA7" w:rsidRDefault="00161294" w:rsidP="00161294">
      <w:pPr>
        <w:tabs>
          <w:tab w:val="left" w:pos="288"/>
        </w:tabs>
        <w:spacing w:line="527" w:lineRule="exact"/>
        <w:ind w:right="2376"/>
        <w:jc w:val="both"/>
        <w:textAlignment w:val="baseline"/>
        <w:rPr>
          <w:rFonts w:ascii="Marianne" w:eastAsia="Arial Narrow" w:hAnsi="Marianne"/>
          <w:b/>
          <w:color w:val="000000"/>
          <w:lang w:val="fr-FR"/>
        </w:rPr>
      </w:pPr>
      <w:r w:rsidRPr="00702AA7">
        <w:rPr>
          <w:rFonts w:ascii="Marianne" w:eastAsia="Arial Narrow" w:hAnsi="Marianne"/>
          <w:color w:val="000000"/>
          <w:lang w:val="fr-FR"/>
        </w:rPr>
        <w:t>Le</w:t>
      </w:r>
    </w:p>
    <w:p w14:paraId="68A307DD" w14:textId="77777777" w:rsidR="00161294" w:rsidRPr="00702AA7" w:rsidRDefault="00161294" w:rsidP="00161294">
      <w:pPr>
        <w:tabs>
          <w:tab w:val="right" w:pos="9432"/>
        </w:tabs>
        <w:spacing w:before="264" w:line="265"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 xml:space="preserve">Le </w:t>
      </w:r>
      <w:r>
        <w:rPr>
          <w:rFonts w:ascii="Marianne" w:eastAsia="Arial Narrow" w:hAnsi="Marianne"/>
          <w:color w:val="000000"/>
          <w:lang w:val="fr-FR"/>
        </w:rPr>
        <w:t>P</w:t>
      </w:r>
      <w:r w:rsidRPr="00702AA7">
        <w:rPr>
          <w:rFonts w:ascii="Marianne" w:eastAsia="Arial Narrow" w:hAnsi="Marianne"/>
          <w:color w:val="000000"/>
          <w:lang w:val="fr-FR"/>
        </w:rPr>
        <w:t>résident (du/de nom du délégataire)</w:t>
      </w:r>
      <w:r w:rsidRPr="00702AA7">
        <w:rPr>
          <w:rFonts w:ascii="Marianne" w:eastAsia="Arial Narrow" w:hAnsi="Marianne"/>
          <w:color w:val="000000"/>
          <w:lang w:val="fr-FR"/>
        </w:rPr>
        <w:tab/>
        <w:t xml:space="preserve">Le </w:t>
      </w:r>
      <w:r>
        <w:rPr>
          <w:rFonts w:ascii="Marianne" w:eastAsia="Arial Narrow" w:hAnsi="Marianne"/>
          <w:color w:val="000000"/>
          <w:lang w:val="fr-FR"/>
        </w:rPr>
        <w:t>D</w:t>
      </w:r>
      <w:r w:rsidRPr="00702AA7">
        <w:rPr>
          <w:rFonts w:ascii="Marianne" w:eastAsia="Arial Narrow" w:hAnsi="Marianne"/>
          <w:color w:val="000000"/>
          <w:lang w:val="fr-FR"/>
        </w:rPr>
        <w:t>élégué de l'agence dans</w:t>
      </w:r>
    </w:p>
    <w:p w14:paraId="51718DB0" w14:textId="77777777" w:rsidR="00161294" w:rsidRPr="00702AA7" w:rsidRDefault="00161294" w:rsidP="00161294">
      <w:pPr>
        <w:spacing w:line="263" w:lineRule="exact"/>
        <w:ind w:left="7056"/>
        <w:jc w:val="both"/>
        <w:textAlignment w:val="baseline"/>
        <w:rPr>
          <w:rFonts w:ascii="Marianne" w:eastAsia="Arial Narrow" w:hAnsi="Marianne"/>
          <w:color w:val="000000"/>
          <w:lang w:val="fr-FR"/>
        </w:rPr>
      </w:pPr>
      <w:r w:rsidRPr="00702AA7">
        <w:rPr>
          <w:rFonts w:ascii="Marianne" w:eastAsia="Arial Narrow" w:hAnsi="Marianne"/>
          <w:color w:val="000000"/>
          <w:lang w:val="fr-FR"/>
        </w:rPr>
        <w:t>le département</w:t>
      </w:r>
    </w:p>
    <w:p w14:paraId="0C558211" w14:textId="77777777" w:rsidR="00161294" w:rsidRPr="000F2C71" w:rsidRDefault="00161294" w:rsidP="00161294">
      <w:pPr>
        <w:jc w:val="both"/>
        <w:rPr>
          <w:rFonts w:ascii="Marianne" w:hAnsi="Marianne"/>
          <w:lang w:val="fr-FR"/>
        </w:rPr>
        <w:sectPr w:rsidR="00161294" w:rsidRPr="000F2C71">
          <w:footerReference w:type="default" r:id="rId13"/>
          <w:pgSz w:w="11909" w:h="16838"/>
          <w:pgMar w:top="1120" w:right="1136" w:bottom="1021" w:left="1127" w:header="720" w:footer="720" w:gutter="0"/>
          <w:cols w:space="720"/>
        </w:sectPr>
      </w:pPr>
    </w:p>
    <w:p w14:paraId="476B7395" w14:textId="48B19F65" w:rsidR="00161294" w:rsidRPr="00702AA7" w:rsidRDefault="00161294" w:rsidP="00161294">
      <w:pPr>
        <w:pBdr>
          <w:top w:val="single" w:sz="2" w:space="2" w:color="000000"/>
          <w:left w:val="single" w:sz="2" w:space="0" w:color="000000"/>
          <w:bottom w:val="single" w:sz="2" w:space="0" w:color="000000"/>
          <w:right w:val="single" w:sz="2" w:space="0" w:color="000000"/>
        </w:pBdr>
        <w:spacing w:after="1081" w:line="250" w:lineRule="exact"/>
        <w:jc w:val="center"/>
        <w:textAlignment w:val="baseline"/>
        <w:rPr>
          <w:rFonts w:ascii="Marianne" w:eastAsia="Arial Narrow" w:hAnsi="Marianne"/>
          <w:b/>
          <w:color w:val="000000"/>
          <w:lang w:val="fr-FR"/>
        </w:rPr>
      </w:pPr>
      <w:r>
        <w:rPr>
          <w:rFonts w:ascii="Marianne" w:hAnsi="Marianne"/>
          <w:noProof/>
          <w:lang w:val="fr-FR" w:eastAsia="fr-FR"/>
        </w:rPr>
        <w:lastRenderedPageBreak/>
        <mc:AlternateContent>
          <mc:Choice Requires="wps">
            <w:drawing>
              <wp:anchor distT="0" distB="0" distL="0" distR="0" simplePos="0" relativeHeight="251666432" behindDoc="1" locked="0" layoutInCell="1" allowOverlap="1" wp14:anchorId="5FEC8111" wp14:editId="0F204E68">
                <wp:simplePos x="0" y="0"/>
                <wp:positionH relativeFrom="page">
                  <wp:posOffset>575945</wp:posOffset>
                </wp:positionH>
                <wp:positionV relativeFrom="page">
                  <wp:posOffset>6939280</wp:posOffset>
                </wp:positionV>
                <wp:extent cx="9601200" cy="150495"/>
                <wp:effectExtent l="0" t="0" r="0" b="0"/>
                <wp:wrapSquare wrapText="bothSides"/>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60120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F266A" w14:textId="77447AE7" w:rsidR="00161294" w:rsidRDefault="00161294" w:rsidP="00161294">
                            <w:pPr>
                              <w:tabs>
                                <w:tab w:val="left" w:pos="14040"/>
                              </w:tabs>
                              <w:spacing w:before="1" w:line="231" w:lineRule="exact"/>
                              <w:textAlignment w:val="baseline"/>
                              <w:rPr>
                                <w:rFonts w:ascii="Arial Narrow" w:eastAsia="Arial Narrow" w:hAnsi="Arial Narrow"/>
                                <w:color w:val="000000"/>
                                <w:sz w:val="20"/>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5" o:spid="_x0000_s1028" type="#_x0000_t202" style="position:absolute;left:0;text-align:left;margin-left:45.35pt;margin-top:546.4pt;width:756pt;height:11.85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" filled="f" stroked="f">
                <v:textbox inset="0,0,0,0">
                  <w:txbxContent>
                    <w:p w14:paraId="7C2F266A" w14:textId="77447AE7" w:rsidR="00161294" w:rsidRDefault="00161294" w:rsidP="00161294">
                      <w:pPr>
                        <w:tabs>
                          <w:tab w:val="left" w:pos="14040"/>
                        </w:tabs>
                        <w:spacing w:before="1" w:line="231" w:lineRule="exact"/>
                        <w:textAlignment w:val="baseline"/>
                        <w:rPr>
                          <w:rFonts w:ascii="Arial Narrow" w:eastAsia="Arial Narrow" w:hAnsi="Arial Narrow"/>
                          <w:color w:val="000000"/>
                          <w:sz w:val="20"/>
                          <w:lang w:val="fr-FR"/>
                        </w:rPr>
                      </w:pPr>
                    </w:p>
                  </w:txbxContent>
                </v:textbox>
                <w10:wrap type="square" anchorx="page" anchory="page"/>
              </v:shape>
            </w:pict>
          </mc:Fallback>
        </mc:AlternateContent>
      </w:r>
      <w:r w:rsidRPr="00702AA7">
        <w:rPr>
          <w:rFonts w:ascii="Marianne" w:eastAsia="Arial Narrow" w:hAnsi="Marianne"/>
          <w:b/>
          <w:color w:val="000000"/>
          <w:lang w:val="fr-FR"/>
        </w:rPr>
        <w:t xml:space="preserve">ANNEXE </w:t>
      </w:r>
      <w:r w:rsidR="003A5EBF">
        <w:rPr>
          <w:rFonts w:ascii="Marianne" w:eastAsia="Arial Narrow" w:hAnsi="Marianne"/>
          <w:b/>
          <w:color w:val="000000"/>
          <w:lang w:val="fr-FR"/>
        </w:rPr>
        <w:t xml:space="preserve">n° </w:t>
      </w:r>
      <w:r w:rsidRPr="00702AA7">
        <w:rPr>
          <w:rFonts w:ascii="Marianne" w:eastAsia="Arial Narrow" w:hAnsi="Marianne"/>
          <w:b/>
          <w:color w:val="000000"/>
          <w:lang w:val="fr-FR"/>
        </w:rPr>
        <w:t>1</w:t>
      </w:r>
      <w:r w:rsidR="003A5EBF">
        <w:rPr>
          <w:rFonts w:ascii="Courier New" w:eastAsia="Arial Narrow" w:hAnsi="Courier New" w:cs="Courier New"/>
          <w:b/>
          <w:color w:val="000000"/>
          <w:lang w:val="fr-FR"/>
        </w:rPr>
        <w:t> </w:t>
      </w:r>
      <w:r w:rsidR="003A5EBF">
        <w:rPr>
          <w:rFonts w:ascii="Marianne" w:eastAsia="Arial Narrow" w:hAnsi="Marianne"/>
          <w:b/>
          <w:color w:val="000000"/>
          <w:lang w:val="fr-FR"/>
        </w:rPr>
        <w:t xml:space="preserve">: </w:t>
      </w:r>
      <w:r w:rsidRPr="00702AA7">
        <w:rPr>
          <w:rFonts w:ascii="Marianne" w:eastAsia="Arial Narrow" w:hAnsi="Marianne"/>
          <w:b/>
          <w:color w:val="000000"/>
          <w:lang w:val="fr-FR"/>
        </w:rPr>
        <w:t>Objectifs de réalisation de la convention et tableau de bord</w:t>
      </w:r>
    </w:p>
    <w:p w14:paraId="439DC4D0" w14:textId="77777777" w:rsidR="00161294" w:rsidRDefault="00161294" w:rsidP="00161294">
      <w:pPr>
        <w:jc w:val="both"/>
        <w:rPr>
          <w:rFonts w:ascii="Marianne" w:hAnsi="Marianne"/>
          <w:lang w:val="fr-FR"/>
        </w:rPr>
      </w:pPr>
    </w:p>
    <w:tbl>
      <w:tblPr>
        <w:tblW w:w="0" w:type="auto"/>
        <w:tblInd w:w="25" w:type="dxa"/>
        <w:tblLayout w:type="fixed"/>
        <w:tblCellMar>
          <w:top w:w="15" w:type="dxa"/>
          <w:left w:w="15" w:type="dxa"/>
          <w:right w:w="15" w:type="dxa"/>
        </w:tblCellMar>
        <w:tblLook w:val="0000" w:firstRow="0" w:lastRow="0" w:firstColumn="0" w:lastColumn="0" w:noHBand="0" w:noVBand="0"/>
      </w:tblPr>
      <w:tblGrid>
        <w:gridCol w:w="4033"/>
        <w:gridCol w:w="712"/>
        <w:gridCol w:w="766"/>
        <w:gridCol w:w="691"/>
        <w:gridCol w:w="788"/>
        <w:gridCol w:w="712"/>
        <w:gridCol w:w="853"/>
        <w:gridCol w:w="711"/>
        <w:gridCol w:w="831"/>
        <w:gridCol w:w="732"/>
        <w:gridCol w:w="809"/>
        <w:gridCol w:w="755"/>
        <w:gridCol w:w="864"/>
        <w:gridCol w:w="798"/>
        <w:gridCol w:w="946"/>
      </w:tblGrid>
      <w:tr w:rsidR="00E0711D" w:rsidRPr="00E0711D" w14:paraId="2586E187" w14:textId="77777777" w:rsidTr="00C52282">
        <w:trPr>
          <w:trHeight w:val="270"/>
        </w:trPr>
        <w:tc>
          <w:tcPr>
            <w:tcW w:w="4033" w:type="dxa"/>
            <w:shd w:val="clear" w:color="auto" w:fill="auto"/>
            <w:vAlign w:val="bottom"/>
          </w:tcPr>
          <w:p w14:paraId="7C0624B4" w14:textId="77777777" w:rsidR="00E0711D" w:rsidRPr="00E0711D" w:rsidRDefault="00E0711D" w:rsidP="00E0711D">
            <w:pPr>
              <w:suppressAutoHyphens/>
              <w:autoSpaceDN w:val="0"/>
              <w:snapToGrid w:val="0"/>
              <w:textAlignment w:val="baseline"/>
              <w:rPr>
                <w:rFonts w:ascii="Marianne" w:eastAsia="Arial Unicode MS" w:hAnsi="Marianne" w:cs="Arial"/>
                <w:kern w:val="3"/>
                <w:sz w:val="16"/>
                <w:szCs w:val="16"/>
                <w:lang w:val="fr-FR" w:eastAsia="zh-CN" w:bidi="hi-IN"/>
              </w:rPr>
            </w:pPr>
          </w:p>
        </w:tc>
        <w:tc>
          <w:tcPr>
            <w:tcW w:w="1478" w:type="dxa"/>
            <w:gridSpan w:val="2"/>
            <w:tcBorders>
              <w:top w:val="single" w:sz="8" w:space="0" w:color="000000"/>
              <w:left w:val="single" w:sz="8" w:space="0" w:color="000000"/>
              <w:bottom w:val="single" w:sz="8" w:space="0" w:color="000000"/>
            </w:tcBorders>
            <w:shd w:val="clear" w:color="auto" w:fill="auto"/>
            <w:vAlign w:val="bottom"/>
          </w:tcPr>
          <w:p w14:paraId="12BB18EA"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479" w:type="dxa"/>
            <w:gridSpan w:val="2"/>
            <w:tcBorders>
              <w:top w:val="single" w:sz="8" w:space="0" w:color="000000"/>
              <w:left w:val="single" w:sz="8" w:space="0" w:color="000000"/>
              <w:bottom w:val="single" w:sz="8" w:space="0" w:color="000000"/>
            </w:tcBorders>
            <w:shd w:val="clear" w:color="auto" w:fill="auto"/>
            <w:vAlign w:val="bottom"/>
          </w:tcPr>
          <w:p w14:paraId="2EB7754B"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565" w:type="dxa"/>
            <w:gridSpan w:val="2"/>
            <w:tcBorders>
              <w:top w:val="single" w:sz="8" w:space="0" w:color="000000"/>
              <w:left w:val="single" w:sz="8" w:space="0" w:color="000000"/>
              <w:bottom w:val="single" w:sz="8" w:space="0" w:color="000000"/>
            </w:tcBorders>
            <w:shd w:val="clear" w:color="auto" w:fill="auto"/>
            <w:vAlign w:val="bottom"/>
          </w:tcPr>
          <w:p w14:paraId="4F1B7F22"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542" w:type="dxa"/>
            <w:gridSpan w:val="2"/>
            <w:tcBorders>
              <w:top w:val="single" w:sz="8" w:space="0" w:color="000000"/>
              <w:left w:val="single" w:sz="8" w:space="0" w:color="000000"/>
              <w:bottom w:val="single" w:sz="8" w:space="0" w:color="000000"/>
            </w:tcBorders>
            <w:shd w:val="clear" w:color="auto" w:fill="auto"/>
            <w:vAlign w:val="bottom"/>
          </w:tcPr>
          <w:p w14:paraId="6CE920BA"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541" w:type="dxa"/>
            <w:gridSpan w:val="2"/>
            <w:tcBorders>
              <w:top w:val="single" w:sz="8" w:space="0" w:color="000000"/>
              <w:left w:val="single" w:sz="8" w:space="0" w:color="000000"/>
              <w:bottom w:val="single" w:sz="8" w:space="0" w:color="000000"/>
            </w:tcBorders>
            <w:shd w:val="clear" w:color="auto" w:fill="auto"/>
            <w:vAlign w:val="bottom"/>
          </w:tcPr>
          <w:p w14:paraId="4699768E"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619" w:type="dxa"/>
            <w:gridSpan w:val="2"/>
            <w:tcBorders>
              <w:top w:val="single" w:sz="8" w:space="0" w:color="000000"/>
              <w:left w:val="single" w:sz="8" w:space="0" w:color="000000"/>
              <w:bottom w:val="single" w:sz="8" w:space="0" w:color="000000"/>
            </w:tcBorders>
            <w:shd w:val="clear" w:color="auto" w:fill="auto"/>
            <w:vAlign w:val="bottom"/>
          </w:tcPr>
          <w:p w14:paraId="08661083"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20..</w:t>
            </w:r>
          </w:p>
        </w:tc>
        <w:tc>
          <w:tcPr>
            <w:tcW w:w="1744" w:type="dxa"/>
            <w:gridSpan w:val="2"/>
            <w:tcBorders>
              <w:top w:val="single" w:sz="8" w:space="0" w:color="000000"/>
              <w:left w:val="single" w:sz="8" w:space="0" w:color="000000"/>
              <w:bottom w:val="single" w:sz="8" w:space="0" w:color="000000"/>
              <w:right w:val="single" w:sz="8" w:space="0" w:color="000000"/>
            </w:tcBorders>
            <w:shd w:val="clear" w:color="auto" w:fill="auto"/>
            <w:vAlign w:val="bottom"/>
          </w:tcPr>
          <w:p w14:paraId="4E942CC8"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TOTAL</w:t>
            </w:r>
          </w:p>
        </w:tc>
      </w:tr>
      <w:tr w:rsidR="00E0711D" w:rsidRPr="00E0711D" w14:paraId="5D7F59DB" w14:textId="77777777" w:rsidTr="00C52282">
        <w:trPr>
          <w:trHeight w:val="270"/>
        </w:trPr>
        <w:tc>
          <w:tcPr>
            <w:tcW w:w="4033" w:type="dxa"/>
            <w:shd w:val="clear" w:color="auto" w:fill="auto"/>
            <w:vAlign w:val="bottom"/>
          </w:tcPr>
          <w:p w14:paraId="4286CEF6" w14:textId="77777777" w:rsidR="00E0711D" w:rsidRPr="00E0711D" w:rsidRDefault="00E0711D" w:rsidP="00E0711D">
            <w:pPr>
              <w:suppressAutoHyphens/>
              <w:autoSpaceDN w:val="0"/>
              <w:snapToGrid w:val="0"/>
              <w:textAlignment w:val="baseline"/>
              <w:rPr>
                <w:rFonts w:ascii="Marianne" w:eastAsia="Arial Unicode MS" w:hAnsi="Marianne" w:cs="Arial"/>
                <w:kern w:val="3"/>
                <w:sz w:val="16"/>
                <w:szCs w:val="16"/>
                <w:lang w:val="fr-FR" w:eastAsia="zh-CN" w:bidi="hi-IN"/>
              </w:rPr>
            </w:pPr>
          </w:p>
        </w:tc>
        <w:tc>
          <w:tcPr>
            <w:tcW w:w="712" w:type="dxa"/>
            <w:tcBorders>
              <w:left w:val="single" w:sz="8" w:space="0" w:color="000000"/>
              <w:bottom w:val="single" w:sz="8" w:space="0" w:color="000000"/>
            </w:tcBorders>
            <w:shd w:val="clear" w:color="auto" w:fill="auto"/>
            <w:vAlign w:val="bottom"/>
          </w:tcPr>
          <w:p w14:paraId="48BE81D1"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766" w:type="dxa"/>
            <w:tcBorders>
              <w:left w:val="single" w:sz="8" w:space="0" w:color="000000"/>
              <w:bottom w:val="single" w:sz="8" w:space="0" w:color="000000"/>
            </w:tcBorders>
            <w:shd w:val="clear" w:color="auto" w:fill="auto"/>
            <w:vAlign w:val="bottom"/>
          </w:tcPr>
          <w:p w14:paraId="4F870F95"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691" w:type="dxa"/>
            <w:tcBorders>
              <w:left w:val="single" w:sz="8" w:space="0" w:color="000000"/>
              <w:bottom w:val="single" w:sz="8" w:space="0" w:color="000000"/>
            </w:tcBorders>
            <w:shd w:val="clear" w:color="auto" w:fill="auto"/>
            <w:vAlign w:val="bottom"/>
          </w:tcPr>
          <w:p w14:paraId="0B6DAD1C"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788" w:type="dxa"/>
            <w:tcBorders>
              <w:left w:val="single" w:sz="8" w:space="0" w:color="000000"/>
              <w:bottom w:val="single" w:sz="8" w:space="0" w:color="000000"/>
            </w:tcBorders>
            <w:shd w:val="clear" w:color="auto" w:fill="auto"/>
            <w:vAlign w:val="bottom"/>
          </w:tcPr>
          <w:p w14:paraId="0996C6D2"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12" w:type="dxa"/>
            <w:tcBorders>
              <w:left w:val="single" w:sz="8" w:space="0" w:color="000000"/>
              <w:bottom w:val="single" w:sz="8" w:space="0" w:color="000000"/>
            </w:tcBorders>
            <w:shd w:val="clear" w:color="auto" w:fill="auto"/>
            <w:vAlign w:val="bottom"/>
          </w:tcPr>
          <w:p w14:paraId="785609E0"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853" w:type="dxa"/>
            <w:tcBorders>
              <w:left w:val="single" w:sz="8" w:space="0" w:color="000000"/>
              <w:bottom w:val="single" w:sz="8" w:space="0" w:color="000000"/>
            </w:tcBorders>
            <w:shd w:val="clear" w:color="auto" w:fill="auto"/>
            <w:vAlign w:val="bottom"/>
          </w:tcPr>
          <w:p w14:paraId="17C5E14B"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11" w:type="dxa"/>
            <w:tcBorders>
              <w:left w:val="single" w:sz="8" w:space="0" w:color="000000"/>
              <w:bottom w:val="single" w:sz="8" w:space="0" w:color="000000"/>
            </w:tcBorders>
            <w:shd w:val="clear" w:color="auto" w:fill="auto"/>
            <w:vAlign w:val="bottom"/>
          </w:tcPr>
          <w:p w14:paraId="1D60CAF2"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831" w:type="dxa"/>
            <w:tcBorders>
              <w:left w:val="single" w:sz="8" w:space="0" w:color="000000"/>
              <w:bottom w:val="single" w:sz="8" w:space="0" w:color="000000"/>
            </w:tcBorders>
            <w:shd w:val="clear" w:color="auto" w:fill="auto"/>
            <w:vAlign w:val="bottom"/>
          </w:tcPr>
          <w:p w14:paraId="25567172"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32" w:type="dxa"/>
            <w:tcBorders>
              <w:left w:val="single" w:sz="8" w:space="0" w:color="000000"/>
              <w:bottom w:val="single" w:sz="8" w:space="0" w:color="000000"/>
            </w:tcBorders>
            <w:shd w:val="clear" w:color="auto" w:fill="auto"/>
            <w:vAlign w:val="bottom"/>
          </w:tcPr>
          <w:p w14:paraId="004AD97E"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809" w:type="dxa"/>
            <w:tcBorders>
              <w:left w:val="single" w:sz="8" w:space="0" w:color="000000"/>
              <w:bottom w:val="single" w:sz="8" w:space="0" w:color="000000"/>
            </w:tcBorders>
            <w:shd w:val="clear" w:color="auto" w:fill="auto"/>
            <w:vAlign w:val="bottom"/>
          </w:tcPr>
          <w:p w14:paraId="5286574B"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55" w:type="dxa"/>
            <w:tcBorders>
              <w:left w:val="single" w:sz="8" w:space="0" w:color="000000"/>
              <w:bottom w:val="single" w:sz="8" w:space="0" w:color="000000"/>
            </w:tcBorders>
            <w:shd w:val="clear" w:color="auto" w:fill="auto"/>
            <w:vAlign w:val="bottom"/>
          </w:tcPr>
          <w:p w14:paraId="06CFABA6"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864" w:type="dxa"/>
            <w:tcBorders>
              <w:left w:val="single" w:sz="8" w:space="0" w:color="000000"/>
              <w:bottom w:val="single" w:sz="8" w:space="0" w:color="000000"/>
            </w:tcBorders>
            <w:shd w:val="clear" w:color="auto" w:fill="auto"/>
            <w:vAlign w:val="bottom"/>
          </w:tcPr>
          <w:p w14:paraId="67F8A12C"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c>
          <w:tcPr>
            <w:tcW w:w="798" w:type="dxa"/>
            <w:tcBorders>
              <w:left w:val="single" w:sz="8" w:space="0" w:color="000000"/>
              <w:bottom w:val="single" w:sz="8" w:space="0" w:color="000000"/>
            </w:tcBorders>
            <w:shd w:val="clear" w:color="auto" w:fill="auto"/>
            <w:vAlign w:val="bottom"/>
          </w:tcPr>
          <w:p w14:paraId="484BF2B8"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Prévu</w:t>
            </w:r>
          </w:p>
        </w:tc>
        <w:tc>
          <w:tcPr>
            <w:tcW w:w="946" w:type="dxa"/>
            <w:tcBorders>
              <w:left w:val="single" w:sz="8" w:space="0" w:color="000000"/>
              <w:bottom w:val="single" w:sz="8" w:space="0" w:color="000000"/>
              <w:right w:val="single" w:sz="8" w:space="0" w:color="000000"/>
            </w:tcBorders>
            <w:shd w:val="clear" w:color="auto" w:fill="auto"/>
            <w:vAlign w:val="bottom"/>
          </w:tcPr>
          <w:p w14:paraId="24AB5F9A" w14:textId="77777777" w:rsidR="00E0711D" w:rsidRPr="00E0711D" w:rsidRDefault="00E0711D" w:rsidP="00E0711D">
            <w:pPr>
              <w:suppressAutoHyphens/>
              <w:autoSpaceDN w:val="0"/>
              <w:snapToGrid w:val="0"/>
              <w:jc w:val="center"/>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Financé</w:t>
            </w:r>
          </w:p>
        </w:tc>
      </w:tr>
      <w:tr w:rsidR="00E0711D" w:rsidRPr="00E0711D" w14:paraId="06109D79" w14:textId="77777777" w:rsidTr="00C52282">
        <w:trPr>
          <w:trHeight w:val="255"/>
        </w:trPr>
        <w:tc>
          <w:tcPr>
            <w:tcW w:w="4033" w:type="dxa"/>
            <w:tcBorders>
              <w:top w:val="single" w:sz="8" w:space="0" w:color="000000"/>
              <w:left w:val="single" w:sz="8" w:space="0" w:color="000000"/>
              <w:bottom w:val="single" w:sz="8" w:space="0" w:color="000000"/>
            </w:tcBorders>
            <w:shd w:val="clear" w:color="auto" w:fill="auto"/>
            <w:vAlign w:val="bottom"/>
          </w:tcPr>
          <w:p w14:paraId="79A70843"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PARC PRIVE</w:t>
            </w:r>
          </w:p>
          <w:p w14:paraId="17F4ED26" w14:textId="77777777" w:rsidR="00E0711D" w:rsidRPr="00E0711D" w:rsidRDefault="00E0711D" w:rsidP="00E0711D">
            <w:pPr>
              <w:suppressAutoHyphens/>
              <w:autoSpaceDN w:val="0"/>
              <w:snapToGrid w:val="0"/>
              <w:textAlignment w:val="baseline"/>
              <w:rPr>
                <w:rFonts w:ascii="Marianne" w:eastAsia="SimSun" w:hAnsi="Marianne" w:cs="Arial"/>
                <w:b/>
                <w:bCs/>
                <w:kern w:val="3"/>
                <w:sz w:val="16"/>
                <w:szCs w:val="16"/>
                <w:lang w:val="fr-FR" w:eastAsia="zh-CN" w:bidi="hi-IN"/>
              </w:rPr>
            </w:pPr>
          </w:p>
          <w:p w14:paraId="2A3A998E" w14:textId="77777777" w:rsidR="00E0711D" w:rsidRPr="00AF2EFA"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 xml:space="preserve">Logements de </w:t>
            </w:r>
            <w:r w:rsidRPr="00AF2EFA">
              <w:rPr>
                <w:rFonts w:ascii="Marianne" w:eastAsia="SimSun" w:hAnsi="Marianne" w:cs="Arial"/>
                <w:b/>
                <w:bCs/>
                <w:kern w:val="3"/>
                <w:sz w:val="16"/>
                <w:szCs w:val="16"/>
                <w:lang w:val="fr-FR" w:eastAsia="zh-CN" w:bidi="hi-IN"/>
              </w:rPr>
              <w:t>propriétaires occupants</w:t>
            </w:r>
          </w:p>
          <w:p w14:paraId="2521B2C1" w14:textId="77777777" w:rsidR="00E0711D" w:rsidRPr="00AF2EFA" w:rsidRDefault="00E0711D" w:rsidP="00E0711D">
            <w:pPr>
              <w:suppressAutoHyphens/>
              <w:autoSpaceDN w:val="0"/>
              <w:snapToGrid w:val="0"/>
              <w:textAlignment w:val="baseline"/>
              <w:rPr>
                <w:rFonts w:ascii="Marianne" w:eastAsia="SimSun" w:hAnsi="Marianne" w:cs="Arial"/>
                <w:b/>
                <w:bCs/>
                <w:kern w:val="3"/>
                <w:sz w:val="16"/>
                <w:szCs w:val="16"/>
                <w:lang w:val="fr-FR" w:eastAsia="zh-CN" w:bidi="hi-IN"/>
              </w:rPr>
            </w:pPr>
          </w:p>
          <w:p w14:paraId="18D36B9C" w14:textId="77777777" w:rsidR="00E0711D" w:rsidRPr="00AF2EFA" w:rsidRDefault="00E0711D" w:rsidP="00E0711D">
            <w:pPr>
              <w:numPr>
                <w:ilvl w:val="0"/>
                <w:numId w:val="6"/>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AF2EFA">
              <w:rPr>
                <w:rFonts w:ascii="Marianne" w:eastAsia="SimSun" w:hAnsi="Marianne" w:cs="Mangal"/>
                <w:kern w:val="3"/>
                <w:sz w:val="16"/>
                <w:szCs w:val="16"/>
                <w:lang w:val="fr-FR" w:eastAsia="zh-CN" w:bidi="hi-IN"/>
              </w:rPr>
              <w:t>dont logements indignes ou très dégradés</w:t>
            </w:r>
          </w:p>
          <w:p w14:paraId="01D3FCD1" w14:textId="77777777" w:rsidR="00E0711D" w:rsidRPr="00E0711D" w:rsidRDefault="00E0711D" w:rsidP="00E0711D">
            <w:pPr>
              <w:numPr>
                <w:ilvl w:val="0"/>
                <w:numId w:val="7"/>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AF2EFA">
              <w:rPr>
                <w:rFonts w:ascii="Marianne" w:eastAsia="SimSun" w:hAnsi="Marianne" w:cs="Mangal"/>
                <w:kern w:val="3"/>
                <w:sz w:val="16"/>
                <w:szCs w:val="16"/>
                <w:lang w:val="fr-FR" w:eastAsia="zh-CN" w:bidi="hi-IN"/>
              </w:rPr>
              <w:t>dont travaux</w:t>
            </w:r>
            <w:r w:rsidRPr="00E0711D">
              <w:rPr>
                <w:rFonts w:ascii="Marianne" w:eastAsia="SimSun" w:hAnsi="Marianne" w:cs="Mangal"/>
                <w:kern w:val="3"/>
                <w:sz w:val="16"/>
                <w:szCs w:val="16"/>
                <w:lang w:val="fr-FR" w:eastAsia="zh-CN" w:bidi="hi-IN"/>
              </w:rPr>
              <w:t xml:space="preserve">  de rénovation énergétique visant à améliorer la performance globale du logement  </w:t>
            </w:r>
          </w:p>
          <w:p w14:paraId="3C9699CB" w14:textId="77777777" w:rsidR="00E0711D" w:rsidRPr="00E0711D" w:rsidRDefault="00E0711D" w:rsidP="00E0711D">
            <w:pPr>
              <w:numPr>
                <w:ilvl w:val="0"/>
                <w:numId w:val="7"/>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Mangal"/>
                <w:kern w:val="3"/>
                <w:sz w:val="16"/>
                <w:szCs w:val="16"/>
                <w:lang w:val="fr-FR" w:eastAsia="zh-CN" w:bidi="hi-IN"/>
              </w:rPr>
              <w:t>dont aide pour l'autonomie de la personne</w:t>
            </w:r>
          </w:p>
          <w:p w14:paraId="7896DF9B" w14:textId="77777777" w:rsidR="00E0711D" w:rsidRPr="00E0711D" w:rsidRDefault="00E0711D" w:rsidP="00E0711D">
            <w:pPr>
              <w:suppressAutoHyphens/>
              <w:autoSpaceDN w:val="0"/>
              <w:snapToGrid w:val="0"/>
              <w:ind w:left="720"/>
              <w:textAlignment w:val="baseline"/>
              <w:rPr>
                <w:rFonts w:ascii="Marianne" w:eastAsia="SimSun" w:hAnsi="Marianne" w:cs="Mangal"/>
                <w:kern w:val="3"/>
                <w:sz w:val="16"/>
                <w:szCs w:val="16"/>
                <w:lang w:val="fr-FR" w:eastAsia="zh-CN" w:bidi="hi-IN"/>
              </w:rPr>
            </w:pPr>
          </w:p>
          <w:p w14:paraId="4F0D2C80"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Logements de propriétaires bailleurs</w:t>
            </w:r>
          </w:p>
          <w:p w14:paraId="4771199E" w14:textId="77777777" w:rsidR="00E0711D" w:rsidRPr="00E0711D" w:rsidRDefault="00E0711D" w:rsidP="00E0711D">
            <w:pPr>
              <w:suppressAutoHyphens/>
              <w:autoSpaceDN w:val="0"/>
              <w:snapToGrid w:val="0"/>
              <w:textAlignment w:val="baseline"/>
              <w:rPr>
                <w:rFonts w:ascii="Marianne" w:eastAsia="SimSun" w:hAnsi="Marianne" w:cs="Arial"/>
                <w:b/>
                <w:bCs/>
                <w:kern w:val="3"/>
                <w:sz w:val="16"/>
                <w:szCs w:val="16"/>
                <w:lang w:val="fr-FR" w:eastAsia="zh-CN" w:bidi="hi-IN"/>
              </w:rPr>
            </w:pPr>
          </w:p>
          <w:p w14:paraId="58F0AA8C"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Logements traités dans le cadre d'aides aux syndicats de copropriétaires de</w:t>
            </w:r>
            <w:r w:rsidRPr="00E0711D">
              <w:rPr>
                <w:rFonts w:ascii="Courier New" w:eastAsia="SimSun" w:hAnsi="Courier New" w:cs="Courier New"/>
                <w:b/>
                <w:bCs/>
                <w:kern w:val="3"/>
                <w:sz w:val="16"/>
                <w:szCs w:val="16"/>
                <w:lang w:val="fr-FR" w:eastAsia="zh-CN" w:bidi="hi-IN"/>
              </w:rPr>
              <w:t> </w:t>
            </w:r>
            <w:r w:rsidRPr="00E0711D">
              <w:rPr>
                <w:rFonts w:ascii="Marianne" w:eastAsia="SimSun" w:hAnsi="Marianne" w:cs="Arial"/>
                <w:b/>
                <w:bCs/>
                <w:kern w:val="3"/>
                <w:sz w:val="16"/>
                <w:szCs w:val="16"/>
                <w:lang w:val="fr-FR" w:eastAsia="zh-CN" w:bidi="hi-IN"/>
              </w:rPr>
              <w:t>:</w:t>
            </w:r>
          </w:p>
          <w:p w14:paraId="23CBA922"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 copropriétés en difficulté</w:t>
            </w:r>
          </w:p>
          <w:p w14:paraId="572442E2"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 copropriétés fragiles</w:t>
            </w:r>
          </w:p>
          <w:p w14:paraId="2526C786" w14:textId="77777777" w:rsidR="00E0711D" w:rsidRPr="00E0711D" w:rsidRDefault="00E0711D" w:rsidP="00E0711D">
            <w:pPr>
              <w:suppressAutoHyphens/>
              <w:autoSpaceDN w:val="0"/>
              <w:snapToGrid w:val="0"/>
              <w:textAlignment w:val="baseline"/>
              <w:rPr>
                <w:rFonts w:ascii="Liberation Serif" w:eastAsia="SimSun" w:hAnsi="Liberation Serif" w:cs="Mangal"/>
                <w:color w:val="00B0F0"/>
                <w:kern w:val="3"/>
                <w:sz w:val="24"/>
                <w:szCs w:val="24"/>
                <w:lang w:val="fr-FR" w:eastAsia="zh-CN" w:bidi="hi-IN"/>
              </w:rPr>
            </w:pPr>
            <w:r w:rsidRPr="00E0711D">
              <w:rPr>
                <w:rFonts w:ascii="Marianne" w:eastAsia="SimSun" w:hAnsi="Marianne" w:cs="Arial"/>
                <w:b/>
                <w:bCs/>
                <w:color w:val="00B0F0"/>
                <w:kern w:val="3"/>
                <w:sz w:val="16"/>
                <w:szCs w:val="16"/>
                <w:lang w:val="fr-FR" w:eastAsia="zh-CN" w:bidi="hi-IN"/>
              </w:rPr>
              <w:t>Logements traités dans le cadre d'aides aux syndicats de copropriétaires de copropriétés en état de carence</w:t>
            </w:r>
          </w:p>
          <w:p w14:paraId="5BC116FA"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p>
        </w:tc>
        <w:tc>
          <w:tcPr>
            <w:tcW w:w="712" w:type="dxa"/>
            <w:tcBorders>
              <w:top w:val="single" w:sz="8" w:space="0" w:color="000000"/>
              <w:left w:val="single" w:sz="8" w:space="0" w:color="000000"/>
              <w:bottom w:val="single" w:sz="8" w:space="0" w:color="000000"/>
            </w:tcBorders>
            <w:shd w:val="clear" w:color="auto" w:fill="auto"/>
            <w:vAlign w:val="bottom"/>
          </w:tcPr>
          <w:p w14:paraId="199B509C"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66" w:type="dxa"/>
            <w:tcBorders>
              <w:top w:val="single" w:sz="8" w:space="0" w:color="000000"/>
              <w:left w:val="single" w:sz="4" w:space="0" w:color="000000"/>
              <w:bottom w:val="single" w:sz="8" w:space="0" w:color="000000"/>
            </w:tcBorders>
            <w:shd w:val="clear" w:color="auto" w:fill="C0C0C0"/>
            <w:vAlign w:val="bottom"/>
          </w:tcPr>
          <w:p w14:paraId="767037B3"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691" w:type="dxa"/>
            <w:tcBorders>
              <w:top w:val="single" w:sz="8" w:space="0" w:color="000000"/>
              <w:left w:val="single" w:sz="8" w:space="0" w:color="000000"/>
              <w:bottom w:val="single" w:sz="8" w:space="0" w:color="000000"/>
            </w:tcBorders>
            <w:shd w:val="clear" w:color="auto" w:fill="auto"/>
            <w:vAlign w:val="bottom"/>
          </w:tcPr>
          <w:p w14:paraId="4A15D5B9"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88" w:type="dxa"/>
            <w:tcBorders>
              <w:top w:val="single" w:sz="8" w:space="0" w:color="000000"/>
              <w:left w:val="single" w:sz="4" w:space="0" w:color="000000"/>
              <w:bottom w:val="single" w:sz="8" w:space="0" w:color="000000"/>
            </w:tcBorders>
            <w:shd w:val="clear" w:color="auto" w:fill="C0C0C0"/>
            <w:vAlign w:val="bottom"/>
          </w:tcPr>
          <w:p w14:paraId="42B4F23F"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12" w:type="dxa"/>
            <w:tcBorders>
              <w:top w:val="single" w:sz="8" w:space="0" w:color="000000"/>
              <w:left w:val="single" w:sz="8" w:space="0" w:color="000000"/>
              <w:bottom w:val="single" w:sz="8" w:space="0" w:color="000000"/>
            </w:tcBorders>
            <w:shd w:val="clear" w:color="auto" w:fill="auto"/>
            <w:vAlign w:val="bottom"/>
          </w:tcPr>
          <w:p w14:paraId="32BE4523"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53" w:type="dxa"/>
            <w:tcBorders>
              <w:top w:val="single" w:sz="8" w:space="0" w:color="000000"/>
              <w:left w:val="single" w:sz="4" w:space="0" w:color="000000"/>
              <w:bottom w:val="single" w:sz="8" w:space="0" w:color="000000"/>
            </w:tcBorders>
            <w:shd w:val="clear" w:color="auto" w:fill="C0C0C0"/>
            <w:vAlign w:val="bottom"/>
          </w:tcPr>
          <w:p w14:paraId="486F18EB"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11" w:type="dxa"/>
            <w:tcBorders>
              <w:top w:val="single" w:sz="8" w:space="0" w:color="000000"/>
              <w:left w:val="single" w:sz="8" w:space="0" w:color="000000"/>
              <w:bottom w:val="single" w:sz="8" w:space="0" w:color="000000"/>
            </w:tcBorders>
            <w:shd w:val="clear" w:color="auto" w:fill="auto"/>
            <w:vAlign w:val="bottom"/>
          </w:tcPr>
          <w:p w14:paraId="691BDAF7"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31" w:type="dxa"/>
            <w:tcBorders>
              <w:top w:val="single" w:sz="8" w:space="0" w:color="000000"/>
              <w:left w:val="single" w:sz="4" w:space="0" w:color="000000"/>
              <w:bottom w:val="single" w:sz="8" w:space="0" w:color="000000"/>
            </w:tcBorders>
            <w:shd w:val="clear" w:color="auto" w:fill="C0C0C0"/>
            <w:vAlign w:val="bottom"/>
          </w:tcPr>
          <w:p w14:paraId="6CAC2FA3"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32" w:type="dxa"/>
            <w:tcBorders>
              <w:top w:val="single" w:sz="8" w:space="0" w:color="000000"/>
              <w:left w:val="single" w:sz="8" w:space="0" w:color="000000"/>
              <w:bottom w:val="single" w:sz="8" w:space="0" w:color="000000"/>
            </w:tcBorders>
            <w:shd w:val="clear" w:color="auto" w:fill="auto"/>
            <w:vAlign w:val="bottom"/>
          </w:tcPr>
          <w:p w14:paraId="24AC6E5D"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09" w:type="dxa"/>
            <w:tcBorders>
              <w:top w:val="single" w:sz="8" w:space="0" w:color="000000"/>
              <w:left w:val="single" w:sz="4" w:space="0" w:color="000000"/>
              <w:bottom w:val="single" w:sz="8" w:space="0" w:color="000000"/>
            </w:tcBorders>
            <w:shd w:val="clear" w:color="auto" w:fill="C0C0C0"/>
            <w:vAlign w:val="bottom"/>
          </w:tcPr>
          <w:p w14:paraId="061299B7"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55" w:type="dxa"/>
            <w:tcBorders>
              <w:top w:val="single" w:sz="8" w:space="0" w:color="000000"/>
              <w:left w:val="single" w:sz="8" w:space="0" w:color="000000"/>
              <w:bottom w:val="single" w:sz="8" w:space="0" w:color="000000"/>
            </w:tcBorders>
            <w:shd w:val="clear" w:color="auto" w:fill="auto"/>
            <w:vAlign w:val="bottom"/>
          </w:tcPr>
          <w:p w14:paraId="129FB03D"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64" w:type="dxa"/>
            <w:tcBorders>
              <w:top w:val="single" w:sz="8" w:space="0" w:color="000000"/>
              <w:left w:val="single" w:sz="4" w:space="0" w:color="000000"/>
              <w:bottom w:val="single" w:sz="8" w:space="0" w:color="000000"/>
            </w:tcBorders>
            <w:shd w:val="clear" w:color="auto" w:fill="C0C0C0"/>
            <w:vAlign w:val="bottom"/>
          </w:tcPr>
          <w:p w14:paraId="1338D4D4"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98" w:type="dxa"/>
            <w:tcBorders>
              <w:top w:val="single" w:sz="8" w:space="0" w:color="000000"/>
              <w:left w:val="single" w:sz="8" w:space="0" w:color="000000"/>
              <w:bottom w:val="single" w:sz="8" w:space="0" w:color="000000"/>
            </w:tcBorders>
            <w:shd w:val="clear" w:color="auto" w:fill="auto"/>
            <w:vAlign w:val="bottom"/>
          </w:tcPr>
          <w:p w14:paraId="06497321"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4AD26F9C"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r>
      <w:tr w:rsidR="00E0711D" w:rsidRPr="00E0711D" w14:paraId="6B79DC8C" w14:textId="77777777" w:rsidTr="00C52282">
        <w:trPr>
          <w:trHeight w:val="255"/>
        </w:trPr>
        <w:tc>
          <w:tcPr>
            <w:tcW w:w="4033" w:type="dxa"/>
            <w:tcBorders>
              <w:left w:val="single" w:sz="8" w:space="0" w:color="000000"/>
              <w:bottom w:val="single" w:sz="8" w:space="0" w:color="000000"/>
            </w:tcBorders>
            <w:shd w:val="clear" w:color="auto" w:fill="auto"/>
            <w:vAlign w:val="bottom"/>
          </w:tcPr>
          <w:p w14:paraId="4675F0B7"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Total des logements ayant bénéficié d’une aide en faveur de la rénovation énergétique</w:t>
            </w:r>
          </w:p>
          <w:p w14:paraId="35A07A71" w14:textId="77777777" w:rsidR="00E0711D" w:rsidRPr="00E0711D" w:rsidRDefault="00E0711D" w:rsidP="00E0711D">
            <w:pPr>
              <w:numPr>
                <w:ilvl w:val="0"/>
                <w:numId w:val="8"/>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kern w:val="3"/>
                <w:sz w:val="16"/>
                <w:szCs w:val="16"/>
                <w:lang w:val="fr-FR" w:eastAsia="zh-CN" w:bidi="hi-IN"/>
              </w:rPr>
              <w:t xml:space="preserve">dont PO (MPR </w:t>
            </w:r>
            <w:r w:rsidRPr="00E0711D">
              <w:rPr>
                <w:rFonts w:ascii="Marianne" w:eastAsia="SimSun" w:hAnsi="Marianne" w:cs="Arial"/>
                <w:color w:val="00B0F0"/>
                <w:kern w:val="3"/>
                <w:sz w:val="16"/>
                <w:szCs w:val="16"/>
                <w:lang w:val="fr-FR" w:eastAsia="zh-CN" w:bidi="hi-IN"/>
              </w:rPr>
              <w:t>Parcours accompagné</w:t>
            </w:r>
            <w:r w:rsidRPr="00E0711D">
              <w:rPr>
                <w:rFonts w:ascii="Marianne" w:eastAsia="SimSun" w:hAnsi="Marianne" w:cs="Arial"/>
                <w:kern w:val="3"/>
                <w:sz w:val="16"/>
                <w:szCs w:val="16"/>
                <w:lang w:val="fr-FR" w:eastAsia="zh-CN" w:bidi="hi-IN"/>
              </w:rPr>
              <w:t xml:space="preserve">) </w:t>
            </w:r>
          </w:p>
          <w:p w14:paraId="68861259" w14:textId="77777777" w:rsidR="00E0711D" w:rsidRPr="00E0711D" w:rsidRDefault="00E0711D" w:rsidP="00E0711D">
            <w:pPr>
              <w:numPr>
                <w:ilvl w:val="0"/>
                <w:numId w:val="8"/>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kern w:val="3"/>
                <w:sz w:val="16"/>
                <w:szCs w:val="16"/>
                <w:lang w:val="fr-FR" w:eastAsia="zh-CN" w:bidi="hi-IN"/>
              </w:rPr>
              <w:t>dont SDC (MPR Copropriété)</w:t>
            </w:r>
          </w:p>
          <w:p w14:paraId="7A7ABD3D" w14:textId="77777777" w:rsidR="00E0711D" w:rsidRPr="00E0711D" w:rsidRDefault="00E0711D" w:rsidP="00E0711D">
            <w:pPr>
              <w:numPr>
                <w:ilvl w:val="0"/>
                <w:numId w:val="8"/>
              </w:numPr>
              <w:pBdr>
                <w:top w:val="none" w:sz="0" w:space="0" w:color="000000"/>
                <w:left w:val="none" w:sz="0" w:space="0" w:color="000000"/>
                <w:bottom w:val="none" w:sz="0" w:space="0" w:color="000000"/>
                <w:right w:val="none" w:sz="0" w:space="0" w:color="000000"/>
              </w:pBd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kern w:val="3"/>
                <w:sz w:val="16"/>
                <w:szCs w:val="16"/>
                <w:lang w:val="fr-FR" w:eastAsia="zh-CN" w:bidi="hi-IN"/>
              </w:rPr>
              <w:t xml:space="preserve">dont PB </w:t>
            </w:r>
            <w:r w:rsidRPr="00E0711D">
              <w:rPr>
                <w:rFonts w:ascii="Marianne" w:eastAsia="SimSun" w:hAnsi="Marianne" w:cs="Mangal"/>
                <w:kern w:val="3"/>
                <w:sz w:val="16"/>
                <w:szCs w:val="16"/>
                <w:lang w:val="fr-FR" w:eastAsia="zh-CN" w:bidi="hi-IN"/>
              </w:rPr>
              <w:t>(</w:t>
            </w:r>
            <w:r w:rsidRPr="00E0711D">
              <w:rPr>
                <w:rFonts w:ascii="Marianne" w:eastAsia="SimSun" w:hAnsi="Marianne" w:cs="Mangal"/>
                <w:color w:val="00B0F0"/>
                <w:kern w:val="3"/>
                <w:sz w:val="16"/>
                <w:szCs w:val="16"/>
                <w:lang w:val="fr-FR" w:eastAsia="zh-CN" w:bidi="hi-IN"/>
              </w:rPr>
              <w:t>Loc’ Avantages</w:t>
            </w:r>
            <w:r w:rsidRPr="00E0711D">
              <w:rPr>
                <w:rFonts w:ascii="Marianne" w:eastAsia="SimSun" w:hAnsi="Marianne" w:cs="Arial"/>
                <w:kern w:val="3"/>
                <w:sz w:val="16"/>
                <w:szCs w:val="16"/>
                <w:lang w:val="fr-FR" w:eastAsia="zh-CN" w:bidi="hi-IN"/>
              </w:rPr>
              <w:t>)</w:t>
            </w:r>
          </w:p>
        </w:tc>
        <w:tc>
          <w:tcPr>
            <w:tcW w:w="712" w:type="dxa"/>
            <w:tcBorders>
              <w:left w:val="single" w:sz="8" w:space="0" w:color="000000"/>
              <w:bottom w:val="single" w:sz="8" w:space="0" w:color="000000"/>
            </w:tcBorders>
            <w:shd w:val="clear" w:color="auto" w:fill="auto"/>
            <w:vAlign w:val="bottom"/>
          </w:tcPr>
          <w:p w14:paraId="51BAD65A"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alibri" w:eastAsia="SimSun" w:hAnsi="Calibri" w:cs="Calibri"/>
                <w:kern w:val="3"/>
                <w:sz w:val="16"/>
                <w:szCs w:val="16"/>
                <w:lang w:val="fr-FR" w:eastAsia="zh-CN" w:bidi="hi-IN"/>
              </w:rPr>
              <w:t> </w:t>
            </w:r>
          </w:p>
        </w:tc>
        <w:tc>
          <w:tcPr>
            <w:tcW w:w="766" w:type="dxa"/>
            <w:tcBorders>
              <w:left w:val="single" w:sz="4" w:space="0" w:color="000000"/>
              <w:bottom w:val="single" w:sz="8" w:space="0" w:color="000000"/>
            </w:tcBorders>
            <w:shd w:val="clear" w:color="auto" w:fill="C0C0C0"/>
            <w:vAlign w:val="bottom"/>
          </w:tcPr>
          <w:p w14:paraId="07BE2B04"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691" w:type="dxa"/>
            <w:tcBorders>
              <w:left w:val="single" w:sz="8" w:space="0" w:color="000000"/>
              <w:bottom w:val="single" w:sz="8" w:space="0" w:color="000000"/>
            </w:tcBorders>
            <w:shd w:val="clear" w:color="auto" w:fill="auto"/>
            <w:vAlign w:val="bottom"/>
          </w:tcPr>
          <w:p w14:paraId="2584F6A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88" w:type="dxa"/>
            <w:tcBorders>
              <w:left w:val="single" w:sz="4" w:space="0" w:color="000000"/>
              <w:bottom w:val="single" w:sz="8" w:space="0" w:color="000000"/>
            </w:tcBorders>
            <w:shd w:val="clear" w:color="auto" w:fill="C0C0C0"/>
            <w:vAlign w:val="bottom"/>
          </w:tcPr>
          <w:p w14:paraId="78F6E8A3"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12" w:type="dxa"/>
            <w:tcBorders>
              <w:left w:val="single" w:sz="8" w:space="0" w:color="000000"/>
              <w:bottom w:val="single" w:sz="8" w:space="0" w:color="000000"/>
            </w:tcBorders>
            <w:shd w:val="clear" w:color="auto" w:fill="auto"/>
            <w:vAlign w:val="bottom"/>
          </w:tcPr>
          <w:p w14:paraId="3347A71B"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53" w:type="dxa"/>
            <w:tcBorders>
              <w:left w:val="single" w:sz="4" w:space="0" w:color="000000"/>
              <w:bottom w:val="single" w:sz="8" w:space="0" w:color="000000"/>
            </w:tcBorders>
            <w:shd w:val="clear" w:color="auto" w:fill="C0C0C0"/>
            <w:vAlign w:val="bottom"/>
          </w:tcPr>
          <w:p w14:paraId="5EE2943E"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11" w:type="dxa"/>
            <w:tcBorders>
              <w:left w:val="single" w:sz="8" w:space="0" w:color="000000"/>
              <w:bottom w:val="single" w:sz="8" w:space="0" w:color="000000"/>
            </w:tcBorders>
            <w:shd w:val="clear" w:color="auto" w:fill="auto"/>
            <w:vAlign w:val="bottom"/>
          </w:tcPr>
          <w:p w14:paraId="355DFBC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31" w:type="dxa"/>
            <w:tcBorders>
              <w:left w:val="single" w:sz="4" w:space="0" w:color="000000"/>
              <w:bottom w:val="single" w:sz="8" w:space="0" w:color="000000"/>
            </w:tcBorders>
            <w:shd w:val="clear" w:color="auto" w:fill="C0C0C0"/>
            <w:vAlign w:val="bottom"/>
          </w:tcPr>
          <w:p w14:paraId="719087F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32" w:type="dxa"/>
            <w:tcBorders>
              <w:left w:val="single" w:sz="8" w:space="0" w:color="000000"/>
              <w:bottom w:val="single" w:sz="8" w:space="0" w:color="000000"/>
            </w:tcBorders>
            <w:shd w:val="clear" w:color="auto" w:fill="auto"/>
            <w:vAlign w:val="bottom"/>
          </w:tcPr>
          <w:p w14:paraId="50BCC893"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09" w:type="dxa"/>
            <w:tcBorders>
              <w:left w:val="single" w:sz="4" w:space="0" w:color="000000"/>
              <w:bottom w:val="single" w:sz="8" w:space="0" w:color="000000"/>
            </w:tcBorders>
            <w:shd w:val="clear" w:color="auto" w:fill="C0C0C0"/>
            <w:vAlign w:val="bottom"/>
          </w:tcPr>
          <w:p w14:paraId="756791EE"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55" w:type="dxa"/>
            <w:tcBorders>
              <w:left w:val="single" w:sz="8" w:space="0" w:color="000000"/>
              <w:bottom w:val="single" w:sz="8" w:space="0" w:color="000000"/>
            </w:tcBorders>
            <w:shd w:val="clear" w:color="auto" w:fill="auto"/>
            <w:vAlign w:val="bottom"/>
          </w:tcPr>
          <w:p w14:paraId="21565232"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64" w:type="dxa"/>
            <w:tcBorders>
              <w:left w:val="single" w:sz="4" w:space="0" w:color="000000"/>
              <w:bottom w:val="single" w:sz="8" w:space="0" w:color="000000"/>
            </w:tcBorders>
            <w:shd w:val="clear" w:color="auto" w:fill="C0C0C0"/>
            <w:vAlign w:val="bottom"/>
          </w:tcPr>
          <w:p w14:paraId="079C0FE0"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98" w:type="dxa"/>
            <w:tcBorders>
              <w:left w:val="single" w:sz="8" w:space="0" w:color="000000"/>
              <w:bottom w:val="single" w:sz="8" w:space="0" w:color="000000"/>
            </w:tcBorders>
            <w:shd w:val="clear" w:color="auto" w:fill="auto"/>
            <w:vAlign w:val="bottom"/>
          </w:tcPr>
          <w:p w14:paraId="0919B156"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946" w:type="dxa"/>
            <w:tcBorders>
              <w:left w:val="single" w:sz="4" w:space="0" w:color="000000"/>
              <w:bottom w:val="single" w:sz="8" w:space="0" w:color="000000"/>
              <w:right w:val="single" w:sz="8" w:space="0" w:color="000000"/>
            </w:tcBorders>
            <w:shd w:val="clear" w:color="auto" w:fill="C0C0C0"/>
            <w:vAlign w:val="bottom"/>
          </w:tcPr>
          <w:p w14:paraId="39B4E31F"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r w:rsidRPr="00E0711D">
              <w:rPr>
                <w:rFonts w:ascii="Courier New" w:eastAsia="SimSun" w:hAnsi="Courier New" w:cs="Courier New"/>
                <w:kern w:val="3"/>
                <w:sz w:val="16"/>
                <w:szCs w:val="16"/>
                <w:lang w:val="fr-FR" w:eastAsia="zh-CN" w:bidi="hi-IN"/>
              </w:rPr>
              <w:t> </w:t>
            </w:r>
          </w:p>
        </w:tc>
      </w:tr>
      <w:tr w:rsidR="00E0711D" w:rsidRPr="00E0711D" w14:paraId="66CCCED7" w14:textId="77777777" w:rsidTr="00C52282">
        <w:trPr>
          <w:trHeight w:val="338"/>
        </w:trPr>
        <w:tc>
          <w:tcPr>
            <w:tcW w:w="4033" w:type="dxa"/>
            <w:tcBorders>
              <w:top w:val="single" w:sz="8" w:space="0" w:color="000000"/>
              <w:left w:val="single" w:sz="8" w:space="0" w:color="000000"/>
            </w:tcBorders>
            <w:shd w:val="clear" w:color="auto" w:fill="auto"/>
            <w:vAlign w:val="bottom"/>
          </w:tcPr>
          <w:p w14:paraId="3D0EE138"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Total droits à engagements ANAH</w:t>
            </w:r>
          </w:p>
        </w:tc>
        <w:tc>
          <w:tcPr>
            <w:tcW w:w="712" w:type="dxa"/>
            <w:tcBorders>
              <w:top w:val="single" w:sz="8" w:space="0" w:color="000000"/>
              <w:left w:val="single" w:sz="8" w:space="0" w:color="000000"/>
            </w:tcBorders>
            <w:shd w:val="clear" w:color="auto" w:fill="auto"/>
            <w:vAlign w:val="bottom"/>
          </w:tcPr>
          <w:p w14:paraId="7EE2ECA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66" w:type="dxa"/>
            <w:tcBorders>
              <w:top w:val="single" w:sz="8" w:space="0" w:color="000000"/>
              <w:left w:val="single" w:sz="4" w:space="0" w:color="000000"/>
            </w:tcBorders>
            <w:shd w:val="clear" w:color="auto" w:fill="C0C0C0"/>
            <w:vAlign w:val="bottom"/>
          </w:tcPr>
          <w:p w14:paraId="629D64D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691" w:type="dxa"/>
            <w:tcBorders>
              <w:top w:val="single" w:sz="8" w:space="0" w:color="000000"/>
              <w:left w:val="single" w:sz="8" w:space="0" w:color="000000"/>
            </w:tcBorders>
            <w:shd w:val="clear" w:color="auto" w:fill="auto"/>
            <w:vAlign w:val="bottom"/>
          </w:tcPr>
          <w:p w14:paraId="4B3238FD"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88" w:type="dxa"/>
            <w:tcBorders>
              <w:top w:val="single" w:sz="8" w:space="0" w:color="000000"/>
              <w:left w:val="single" w:sz="4" w:space="0" w:color="000000"/>
            </w:tcBorders>
            <w:shd w:val="clear" w:color="auto" w:fill="C0C0C0"/>
            <w:vAlign w:val="bottom"/>
          </w:tcPr>
          <w:p w14:paraId="60C1142E"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12" w:type="dxa"/>
            <w:tcBorders>
              <w:top w:val="single" w:sz="8" w:space="0" w:color="000000"/>
              <w:left w:val="single" w:sz="8" w:space="0" w:color="000000"/>
            </w:tcBorders>
            <w:shd w:val="clear" w:color="auto" w:fill="auto"/>
            <w:vAlign w:val="bottom"/>
          </w:tcPr>
          <w:p w14:paraId="6A30137B"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53" w:type="dxa"/>
            <w:tcBorders>
              <w:top w:val="single" w:sz="8" w:space="0" w:color="000000"/>
              <w:left w:val="single" w:sz="4" w:space="0" w:color="000000"/>
            </w:tcBorders>
            <w:shd w:val="clear" w:color="auto" w:fill="C0C0C0"/>
            <w:vAlign w:val="bottom"/>
          </w:tcPr>
          <w:p w14:paraId="51684FAB"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11" w:type="dxa"/>
            <w:tcBorders>
              <w:top w:val="single" w:sz="8" w:space="0" w:color="000000"/>
              <w:left w:val="single" w:sz="8" w:space="0" w:color="000000"/>
            </w:tcBorders>
            <w:shd w:val="clear" w:color="auto" w:fill="auto"/>
            <w:vAlign w:val="bottom"/>
          </w:tcPr>
          <w:p w14:paraId="29C521DF"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31" w:type="dxa"/>
            <w:tcBorders>
              <w:top w:val="single" w:sz="8" w:space="0" w:color="000000"/>
              <w:left w:val="single" w:sz="4" w:space="0" w:color="000000"/>
            </w:tcBorders>
            <w:shd w:val="clear" w:color="auto" w:fill="C0C0C0"/>
            <w:vAlign w:val="bottom"/>
          </w:tcPr>
          <w:p w14:paraId="0AB13E2F"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32" w:type="dxa"/>
            <w:tcBorders>
              <w:top w:val="single" w:sz="8" w:space="0" w:color="000000"/>
              <w:left w:val="single" w:sz="8" w:space="0" w:color="000000"/>
            </w:tcBorders>
            <w:shd w:val="clear" w:color="auto" w:fill="auto"/>
            <w:vAlign w:val="bottom"/>
          </w:tcPr>
          <w:p w14:paraId="4CAB4034"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09" w:type="dxa"/>
            <w:tcBorders>
              <w:top w:val="single" w:sz="8" w:space="0" w:color="000000"/>
              <w:left w:val="single" w:sz="4" w:space="0" w:color="000000"/>
            </w:tcBorders>
            <w:shd w:val="clear" w:color="auto" w:fill="C0C0C0"/>
            <w:vAlign w:val="bottom"/>
          </w:tcPr>
          <w:p w14:paraId="60CAEE65"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55" w:type="dxa"/>
            <w:tcBorders>
              <w:top w:val="single" w:sz="8" w:space="0" w:color="000000"/>
              <w:left w:val="single" w:sz="8" w:space="0" w:color="000000"/>
            </w:tcBorders>
            <w:shd w:val="clear" w:color="auto" w:fill="auto"/>
            <w:vAlign w:val="bottom"/>
          </w:tcPr>
          <w:p w14:paraId="64287AEC"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864" w:type="dxa"/>
            <w:tcBorders>
              <w:top w:val="single" w:sz="8" w:space="0" w:color="000000"/>
              <w:left w:val="single" w:sz="4" w:space="0" w:color="000000"/>
            </w:tcBorders>
            <w:shd w:val="clear" w:color="auto" w:fill="C0C0C0"/>
            <w:vAlign w:val="bottom"/>
          </w:tcPr>
          <w:p w14:paraId="00008E99"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798" w:type="dxa"/>
            <w:tcBorders>
              <w:top w:val="single" w:sz="8" w:space="0" w:color="000000"/>
              <w:left w:val="single" w:sz="8" w:space="0" w:color="000000"/>
            </w:tcBorders>
            <w:shd w:val="clear" w:color="auto" w:fill="auto"/>
            <w:vAlign w:val="bottom"/>
          </w:tcPr>
          <w:p w14:paraId="306B3569"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c>
          <w:tcPr>
            <w:tcW w:w="946" w:type="dxa"/>
            <w:tcBorders>
              <w:top w:val="single" w:sz="8" w:space="0" w:color="000000"/>
              <w:left w:val="single" w:sz="4" w:space="0" w:color="000000"/>
              <w:right w:val="single" w:sz="8" w:space="0" w:color="000000"/>
            </w:tcBorders>
            <w:shd w:val="clear" w:color="auto" w:fill="C0C0C0"/>
            <w:vAlign w:val="bottom"/>
          </w:tcPr>
          <w:p w14:paraId="1BECCEF8"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Courier New" w:eastAsia="SimSun" w:hAnsi="Courier New" w:cs="Courier New"/>
                <w:kern w:val="3"/>
                <w:sz w:val="16"/>
                <w:szCs w:val="16"/>
                <w:lang w:val="fr-FR" w:eastAsia="zh-CN" w:bidi="hi-IN"/>
              </w:rPr>
              <w:t> </w:t>
            </w:r>
          </w:p>
        </w:tc>
      </w:tr>
      <w:tr w:rsidR="00E0711D" w:rsidRPr="00E0711D" w14:paraId="00D60572" w14:textId="77777777" w:rsidTr="00C52282">
        <w:trPr>
          <w:trHeight w:val="270"/>
        </w:trPr>
        <w:tc>
          <w:tcPr>
            <w:tcW w:w="4033" w:type="dxa"/>
            <w:tcBorders>
              <w:top w:val="single" w:sz="8" w:space="0" w:color="000000"/>
              <w:left w:val="single" w:sz="8" w:space="0" w:color="000000"/>
              <w:bottom w:val="single" w:sz="8" w:space="0" w:color="000000"/>
            </w:tcBorders>
            <w:shd w:val="clear" w:color="auto" w:fill="auto"/>
            <w:vAlign w:val="bottom"/>
          </w:tcPr>
          <w:p w14:paraId="5A280AA3" w14:textId="77777777" w:rsidR="00E0711D" w:rsidRPr="00E0711D" w:rsidRDefault="00E0711D" w:rsidP="00E0711D">
            <w:pPr>
              <w:suppressAutoHyphens/>
              <w:autoSpaceDN w:val="0"/>
              <w:snapToGrid w:val="0"/>
              <w:textAlignment w:val="baseline"/>
              <w:rPr>
                <w:rFonts w:ascii="Liberation Serif" w:eastAsia="SimSun" w:hAnsi="Liberation Serif" w:cs="Mangal"/>
                <w:kern w:val="3"/>
                <w:sz w:val="24"/>
                <w:szCs w:val="24"/>
                <w:lang w:val="fr-FR" w:eastAsia="zh-CN" w:bidi="hi-IN"/>
              </w:rPr>
            </w:pPr>
            <w:r w:rsidRPr="00E0711D">
              <w:rPr>
                <w:rFonts w:ascii="Marianne" w:eastAsia="SimSun" w:hAnsi="Marianne" w:cs="Arial"/>
                <w:b/>
                <w:bCs/>
                <w:kern w:val="3"/>
                <w:sz w:val="16"/>
                <w:szCs w:val="16"/>
                <w:lang w:val="fr-FR" w:eastAsia="zh-CN" w:bidi="hi-IN"/>
              </w:rPr>
              <w:t>Total droits à engagements délégataire (aides propres)</w:t>
            </w:r>
          </w:p>
        </w:tc>
        <w:tc>
          <w:tcPr>
            <w:tcW w:w="712" w:type="dxa"/>
            <w:tcBorders>
              <w:top w:val="single" w:sz="8" w:space="0" w:color="000000"/>
              <w:left w:val="single" w:sz="8" w:space="0" w:color="000000"/>
              <w:bottom w:val="single" w:sz="8" w:space="0" w:color="000000"/>
            </w:tcBorders>
            <w:shd w:val="clear" w:color="auto" w:fill="auto"/>
            <w:vAlign w:val="bottom"/>
          </w:tcPr>
          <w:p w14:paraId="4D2CE4B5"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66" w:type="dxa"/>
            <w:tcBorders>
              <w:top w:val="single" w:sz="8" w:space="0" w:color="000000"/>
              <w:left w:val="single" w:sz="4" w:space="0" w:color="000000"/>
              <w:bottom w:val="single" w:sz="8" w:space="0" w:color="000000"/>
            </w:tcBorders>
            <w:shd w:val="clear" w:color="auto" w:fill="C0C0C0"/>
            <w:vAlign w:val="bottom"/>
          </w:tcPr>
          <w:p w14:paraId="4E4ED742"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691" w:type="dxa"/>
            <w:tcBorders>
              <w:top w:val="single" w:sz="8" w:space="0" w:color="000000"/>
              <w:left w:val="single" w:sz="8" w:space="0" w:color="000000"/>
              <w:bottom w:val="single" w:sz="8" w:space="0" w:color="000000"/>
            </w:tcBorders>
            <w:shd w:val="clear" w:color="auto" w:fill="auto"/>
            <w:vAlign w:val="bottom"/>
          </w:tcPr>
          <w:p w14:paraId="41A4E135"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88" w:type="dxa"/>
            <w:tcBorders>
              <w:top w:val="single" w:sz="8" w:space="0" w:color="000000"/>
              <w:left w:val="single" w:sz="4" w:space="0" w:color="000000"/>
              <w:bottom w:val="single" w:sz="8" w:space="0" w:color="000000"/>
            </w:tcBorders>
            <w:shd w:val="clear" w:color="auto" w:fill="C0C0C0"/>
            <w:vAlign w:val="bottom"/>
          </w:tcPr>
          <w:p w14:paraId="6D608D1C"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12" w:type="dxa"/>
            <w:tcBorders>
              <w:top w:val="single" w:sz="8" w:space="0" w:color="000000"/>
              <w:left w:val="single" w:sz="8" w:space="0" w:color="000000"/>
              <w:bottom w:val="single" w:sz="8" w:space="0" w:color="000000"/>
            </w:tcBorders>
            <w:shd w:val="clear" w:color="auto" w:fill="auto"/>
            <w:vAlign w:val="bottom"/>
          </w:tcPr>
          <w:p w14:paraId="2C1269BA"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53" w:type="dxa"/>
            <w:tcBorders>
              <w:top w:val="single" w:sz="8" w:space="0" w:color="000000"/>
              <w:left w:val="single" w:sz="4" w:space="0" w:color="000000"/>
              <w:bottom w:val="single" w:sz="8" w:space="0" w:color="000000"/>
            </w:tcBorders>
            <w:shd w:val="clear" w:color="auto" w:fill="C0C0C0"/>
            <w:vAlign w:val="bottom"/>
          </w:tcPr>
          <w:p w14:paraId="596ED677"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11" w:type="dxa"/>
            <w:tcBorders>
              <w:top w:val="single" w:sz="8" w:space="0" w:color="000000"/>
              <w:left w:val="single" w:sz="8" w:space="0" w:color="000000"/>
              <w:bottom w:val="single" w:sz="8" w:space="0" w:color="000000"/>
            </w:tcBorders>
            <w:shd w:val="clear" w:color="auto" w:fill="auto"/>
            <w:vAlign w:val="bottom"/>
          </w:tcPr>
          <w:p w14:paraId="0C268187"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31" w:type="dxa"/>
            <w:tcBorders>
              <w:top w:val="single" w:sz="8" w:space="0" w:color="000000"/>
              <w:left w:val="single" w:sz="4" w:space="0" w:color="000000"/>
              <w:bottom w:val="single" w:sz="8" w:space="0" w:color="000000"/>
            </w:tcBorders>
            <w:shd w:val="clear" w:color="auto" w:fill="C0C0C0"/>
            <w:vAlign w:val="bottom"/>
          </w:tcPr>
          <w:p w14:paraId="3C43D9E8"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32" w:type="dxa"/>
            <w:tcBorders>
              <w:top w:val="single" w:sz="8" w:space="0" w:color="000000"/>
              <w:left w:val="single" w:sz="8" w:space="0" w:color="000000"/>
              <w:bottom w:val="single" w:sz="8" w:space="0" w:color="000000"/>
            </w:tcBorders>
            <w:shd w:val="clear" w:color="auto" w:fill="auto"/>
            <w:vAlign w:val="bottom"/>
          </w:tcPr>
          <w:p w14:paraId="120B6629"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09" w:type="dxa"/>
            <w:tcBorders>
              <w:top w:val="single" w:sz="8" w:space="0" w:color="000000"/>
              <w:left w:val="single" w:sz="4" w:space="0" w:color="000000"/>
              <w:bottom w:val="single" w:sz="8" w:space="0" w:color="000000"/>
            </w:tcBorders>
            <w:shd w:val="clear" w:color="auto" w:fill="C0C0C0"/>
            <w:vAlign w:val="bottom"/>
          </w:tcPr>
          <w:p w14:paraId="5A5AF44E"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55" w:type="dxa"/>
            <w:tcBorders>
              <w:top w:val="single" w:sz="8" w:space="0" w:color="000000"/>
              <w:left w:val="single" w:sz="8" w:space="0" w:color="000000"/>
              <w:bottom w:val="single" w:sz="8" w:space="0" w:color="000000"/>
            </w:tcBorders>
            <w:shd w:val="clear" w:color="auto" w:fill="auto"/>
            <w:vAlign w:val="bottom"/>
          </w:tcPr>
          <w:p w14:paraId="6E5B4420"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864" w:type="dxa"/>
            <w:tcBorders>
              <w:top w:val="single" w:sz="8" w:space="0" w:color="000000"/>
              <w:left w:val="single" w:sz="4" w:space="0" w:color="000000"/>
              <w:bottom w:val="single" w:sz="8" w:space="0" w:color="000000"/>
            </w:tcBorders>
            <w:shd w:val="clear" w:color="auto" w:fill="C0C0C0"/>
            <w:vAlign w:val="bottom"/>
          </w:tcPr>
          <w:p w14:paraId="3E518021"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798" w:type="dxa"/>
            <w:tcBorders>
              <w:top w:val="single" w:sz="8" w:space="0" w:color="000000"/>
              <w:left w:val="single" w:sz="8" w:space="0" w:color="000000"/>
              <w:bottom w:val="single" w:sz="8" w:space="0" w:color="000000"/>
            </w:tcBorders>
            <w:shd w:val="clear" w:color="auto" w:fill="auto"/>
            <w:vAlign w:val="bottom"/>
          </w:tcPr>
          <w:p w14:paraId="57AD393E"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c>
          <w:tcPr>
            <w:tcW w:w="946" w:type="dxa"/>
            <w:tcBorders>
              <w:top w:val="single" w:sz="8" w:space="0" w:color="000000"/>
              <w:left w:val="single" w:sz="4" w:space="0" w:color="000000"/>
              <w:bottom w:val="single" w:sz="8" w:space="0" w:color="000000"/>
              <w:right w:val="single" w:sz="8" w:space="0" w:color="000000"/>
            </w:tcBorders>
            <w:shd w:val="clear" w:color="auto" w:fill="C0C0C0"/>
            <w:vAlign w:val="bottom"/>
          </w:tcPr>
          <w:p w14:paraId="2B79F5C3" w14:textId="77777777" w:rsidR="00E0711D" w:rsidRPr="00E0711D" w:rsidRDefault="00E0711D" w:rsidP="00E0711D">
            <w:pPr>
              <w:suppressAutoHyphens/>
              <w:autoSpaceDN w:val="0"/>
              <w:snapToGrid w:val="0"/>
              <w:textAlignment w:val="baseline"/>
              <w:rPr>
                <w:rFonts w:ascii="Marianne" w:eastAsia="SimSun" w:hAnsi="Marianne" w:cs="Arial"/>
                <w:kern w:val="3"/>
                <w:sz w:val="16"/>
                <w:szCs w:val="16"/>
                <w:lang w:val="fr-FR" w:eastAsia="zh-CN" w:bidi="hi-IN"/>
              </w:rPr>
            </w:pPr>
          </w:p>
        </w:tc>
      </w:tr>
    </w:tbl>
    <w:p w14:paraId="3E70C5AA" w14:textId="77777777" w:rsidR="00E0711D" w:rsidRPr="000F2C71" w:rsidRDefault="00E0711D" w:rsidP="00161294">
      <w:pPr>
        <w:jc w:val="both"/>
        <w:rPr>
          <w:rFonts w:ascii="Marianne" w:hAnsi="Marianne"/>
          <w:lang w:val="fr-FR"/>
        </w:rPr>
        <w:sectPr w:rsidR="00E0711D" w:rsidRPr="000F2C71" w:rsidSect="00023F11">
          <w:pgSz w:w="16838" w:h="11909" w:orient="landscape"/>
          <w:pgMar w:top="620" w:right="811" w:bottom="585" w:left="907" w:header="720" w:footer="381" w:gutter="0"/>
          <w:cols w:space="720"/>
        </w:sectPr>
      </w:pPr>
    </w:p>
    <w:tbl>
      <w:tblPr>
        <w:tblpPr w:leftFromText="141" w:rightFromText="141" w:vertAnchor="page" w:horzAnchor="margin" w:tblpY="691"/>
        <w:tblW w:w="0" w:type="auto"/>
        <w:tblLayout w:type="fixed"/>
        <w:tblCellMar>
          <w:left w:w="0" w:type="dxa"/>
          <w:right w:w="0" w:type="dxa"/>
        </w:tblCellMar>
        <w:tblLook w:val="0000" w:firstRow="0" w:lastRow="0" w:firstColumn="0" w:lastColumn="0" w:noHBand="0" w:noVBand="0"/>
      </w:tblPr>
      <w:tblGrid>
        <w:gridCol w:w="10051"/>
      </w:tblGrid>
      <w:tr w:rsidR="00161294" w:rsidRPr="0047385B" w14:paraId="4745A18D" w14:textId="77777777" w:rsidTr="00D03575">
        <w:trPr>
          <w:trHeight w:hRule="exact" w:val="1134"/>
        </w:trPr>
        <w:tc>
          <w:tcPr>
            <w:tcW w:w="10051" w:type="dxa"/>
            <w:tcBorders>
              <w:top w:val="single" w:sz="2" w:space="0" w:color="000000"/>
              <w:left w:val="single" w:sz="2" w:space="0" w:color="000000"/>
              <w:bottom w:val="single" w:sz="2" w:space="0" w:color="000000"/>
              <w:right w:val="single" w:sz="2" w:space="0" w:color="000000"/>
            </w:tcBorders>
          </w:tcPr>
          <w:p w14:paraId="1694489D" w14:textId="53186398" w:rsidR="00161294" w:rsidRPr="000908FF" w:rsidRDefault="00161294" w:rsidP="00D03575">
            <w:pPr>
              <w:spacing w:before="7" w:line="266" w:lineRule="exact"/>
              <w:jc w:val="center"/>
              <w:textAlignment w:val="baseline"/>
              <w:rPr>
                <w:rFonts w:ascii="Marianne" w:eastAsia="Arial Narrow" w:hAnsi="Marianne"/>
                <w:b/>
                <w:color w:val="000000"/>
                <w:lang w:val="fr-FR"/>
              </w:rPr>
            </w:pPr>
            <w:r w:rsidRPr="000908FF">
              <w:rPr>
                <w:rFonts w:ascii="Marianne" w:eastAsia="Arial Narrow" w:hAnsi="Marianne"/>
                <w:b/>
                <w:color w:val="000000"/>
                <w:lang w:val="fr-FR"/>
              </w:rPr>
              <w:lastRenderedPageBreak/>
              <w:t xml:space="preserve">ANNEXE </w:t>
            </w:r>
            <w:r w:rsidR="0033057A">
              <w:rPr>
                <w:rFonts w:ascii="Marianne" w:eastAsia="Arial Narrow" w:hAnsi="Marianne"/>
                <w:b/>
                <w:color w:val="000000"/>
                <w:lang w:val="fr-FR"/>
              </w:rPr>
              <w:t xml:space="preserve">n° </w:t>
            </w:r>
            <w:r w:rsidRPr="000908FF">
              <w:rPr>
                <w:rFonts w:ascii="Marianne" w:eastAsia="Arial Narrow" w:hAnsi="Marianne"/>
                <w:b/>
                <w:color w:val="000000"/>
                <w:lang w:val="fr-FR"/>
              </w:rPr>
              <w:t>2</w:t>
            </w:r>
          </w:p>
          <w:p w14:paraId="51B27BD6" w14:textId="77777777" w:rsidR="00161294" w:rsidRPr="00702AA7" w:rsidRDefault="00161294" w:rsidP="00D03575">
            <w:pPr>
              <w:spacing w:before="103" w:line="262" w:lineRule="exact"/>
              <w:ind w:right="360"/>
              <w:jc w:val="center"/>
              <w:textAlignment w:val="baseline"/>
              <w:rPr>
                <w:rFonts w:ascii="Marianne" w:eastAsia="Arial Narrow" w:hAnsi="Marianne"/>
                <w:i/>
                <w:color w:val="000000"/>
                <w:spacing w:val="12"/>
                <w:lang w:val="fr-FR"/>
              </w:rPr>
            </w:pPr>
            <w:r w:rsidRPr="000908FF">
              <w:rPr>
                <w:rFonts w:ascii="Marianne" w:eastAsia="Arial Narrow" w:hAnsi="Marianne"/>
                <w:b/>
                <w:i/>
                <w:color w:val="000000"/>
                <w:spacing w:val="12"/>
                <w:lang w:val="fr-FR"/>
              </w:rPr>
              <w:t xml:space="preserve">Règles particulières de recevabilité et conditions d’octroi des aides de l’Anah et des aides attribuées sur </w:t>
            </w:r>
            <w:r w:rsidRPr="000908FF">
              <w:rPr>
                <w:rFonts w:ascii="Marianne" w:eastAsia="Arial Narrow" w:hAnsi="Marianne"/>
                <w:b/>
                <w:i/>
                <w:color w:val="000000"/>
                <w:spacing w:val="12"/>
                <w:u w:val="single"/>
                <w:lang w:val="fr-FR"/>
              </w:rPr>
              <w:t>budget propre du délégataire gérées par l’Anah</w:t>
            </w:r>
          </w:p>
        </w:tc>
      </w:tr>
    </w:tbl>
    <w:p w14:paraId="01ABA6F1" w14:textId="77777777" w:rsidR="003A5EBF" w:rsidRDefault="003A5EBF" w:rsidP="00161294">
      <w:pPr>
        <w:spacing w:before="4" w:after="249" w:line="266" w:lineRule="exact"/>
        <w:jc w:val="both"/>
        <w:textAlignment w:val="baseline"/>
        <w:rPr>
          <w:rFonts w:ascii="Marianne" w:eastAsia="Arial Narrow" w:hAnsi="Marianne"/>
          <w:color w:val="000000"/>
          <w:lang w:val="fr-FR"/>
        </w:rPr>
      </w:pPr>
    </w:p>
    <w:p w14:paraId="55536BC6" w14:textId="77777777" w:rsidR="00161294" w:rsidRDefault="00161294" w:rsidP="00161294">
      <w:pPr>
        <w:spacing w:before="4" w:after="249" w:line="266" w:lineRule="exact"/>
        <w:jc w:val="both"/>
        <w:textAlignment w:val="baseline"/>
        <w:rPr>
          <w:rFonts w:ascii="Marianne" w:eastAsia="Arial Narrow" w:hAnsi="Marianne"/>
          <w:color w:val="000000"/>
          <w:lang w:val="fr-FR"/>
        </w:rPr>
      </w:pPr>
      <w:r w:rsidRPr="00702AA7">
        <w:rPr>
          <w:rFonts w:ascii="Marianne" w:eastAsia="Arial Narrow" w:hAnsi="Marianne"/>
          <w:color w:val="000000"/>
          <w:lang w:val="fr-FR"/>
        </w:rPr>
        <w:t>1 – Aides sur crédits délégués Anah (règles particulières prévues à l'article R. 321-21-1 du CCH)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616"/>
        <w:gridCol w:w="1419"/>
        <w:gridCol w:w="1276"/>
        <w:gridCol w:w="1116"/>
        <w:gridCol w:w="1592"/>
        <w:gridCol w:w="1352"/>
        <w:gridCol w:w="1385"/>
      </w:tblGrid>
      <w:tr w:rsidR="00CA3C33" w:rsidRPr="00CA3C33" w14:paraId="45AAEAB9" w14:textId="77777777" w:rsidTr="00C52282">
        <w:trPr>
          <w:trHeight w:val="255"/>
        </w:trPr>
        <w:tc>
          <w:tcPr>
            <w:tcW w:w="5000" w:type="pct"/>
            <w:gridSpan w:val="7"/>
            <w:shd w:val="clear" w:color="auto" w:fill="CCCCCC"/>
          </w:tcPr>
          <w:p w14:paraId="4D8D6D67" w14:textId="77777777" w:rsidR="00CA3C33" w:rsidRPr="00A1542A" w:rsidRDefault="00CA3C33" w:rsidP="00CA3C33">
            <w:pPr>
              <w:suppressLineNumbers/>
              <w:pBdr>
                <w:top w:val="none" w:sz="0" w:space="0" w:color="000000"/>
                <w:left w:val="none" w:sz="0" w:space="0" w:color="000000"/>
                <w:bottom w:val="none" w:sz="0" w:space="0" w:color="000000"/>
                <w:right w:val="none" w:sz="0" w:space="0" w:color="000000"/>
              </w:pBdr>
              <w:suppressAutoHyphens/>
              <w:jc w:val="center"/>
              <w:rPr>
                <w:rFonts w:ascii="Liberation Serif" w:eastAsia="SimSun" w:hAnsi="Liberation Serif" w:cs="Mangal"/>
                <w:kern w:val="2"/>
                <w:sz w:val="18"/>
                <w:szCs w:val="24"/>
                <w:lang w:val="fr-FR" w:eastAsia="zh-CN" w:bidi="hi-IN"/>
              </w:rPr>
            </w:pPr>
            <w:r w:rsidRPr="00A1542A">
              <w:rPr>
                <w:rFonts w:ascii="Marianne" w:eastAsia="SimSun" w:hAnsi="Marianne" w:cs="Mangal"/>
                <w:b/>
                <w:bCs/>
                <w:kern w:val="2"/>
                <w:sz w:val="18"/>
                <w:szCs w:val="20"/>
                <w:lang w:val="fr-FR" w:eastAsia="zh-CN" w:bidi="hi-IN"/>
              </w:rPr>
              <w:t>Propriétaires Occupants</w:t>
            </w:r>
          </w:p>
        </w:tc>
      </w:tr>
      <w:tr w:rsidR="00CA3C33" w:rsidRPr="00CA3C33" w14:paraId="24FEBF56" w14:textId="77777777" w:rsidTr="00B718CC">
        <w:trPr>
          <w:trHeight w:val="255"/>
        </w:trPr>
        <w:tc>
          <w:tcPr>
            <w:tcW w:w="1555" w:type="pct"/>
            <w:gridSpan w:val="2"/>
            <w:shd w:val="clear" w:color="auto" w:fill="auto"/>
            <w:vAlign w:val="center"/>
          </w:tcPr>
          <w:p w14:paraId="48FBA109" w14:textId="77777777" w:rsidR="00CA3C33" w:rsidRPr="00CA3C33" w:rsidRDefault="00CA3C33"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p>
        </w:tc>
        <w:tc>
          <w:tcPr>
            <w:tcW w:w="654" w:type="pct"/>
            <w:shd w:val="clear" w:color="auto" w:fill="auto"/>
            <w:vAlign w:val="center"/>
          </w:tcPr>
          <w:p w14:paraId="785DAA56" w14:textId="19C6E3D4" w:rsidR="00CA3C33" w:rsidRPr="00CA3C33" w:rsidRDefault="00CA3C33"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r w:rsidRPr="00CA3C33">
              <w:rPr>
                <w:rFonts w:ascii="Marianne" w:eastAsia="SimSun" w:hAnsi="Marianne" w:cs="Mangal"/>
                <w:color w:val="00B0F0"/>
                <w:kern w:val="2"/>
                <w:sz w:val="20"/>
                <w:szCs w:val="20"/>
                <w:lang w:val="fr-FR" w:eastAsia="zh-CN" w:bidi="hi-IN"/>
              </w:rPr>
              <w:t>Plafond national</w:t>
            </w:r>
            <w:r w:rsidR="00A1542A">
              <w:rPr>
                <w:rFonts w:ascii="Marianne" w:eastAsia="SimSun" w:hAnsi="Marianne" w:cs="Mangal"/>
                <w:color w:val="00B0F0"/>
                <w:kern w:val="2"/>
                <w:sz w:val="20"/>
                <w:szCs w:val="20"/>
                <w:lang w:val="fr-FR" w:eastAsia="zh-CN" w:bidi="hi-IN"/>
              </w:rPr>
              <w:t xml:space="preserve"> (HT)</w:t>
            </w:r>
          </w:p>
        </w:tc>
        <w:tc>
          <w:tcPr>
            <w:tcW w:w="572" w:type="pct"/>
            <w:shd w:val="clear" w:color="auto" w:fill="auto"/>
            <w:vAlign w:val="center"/>
          </w:tcPr>
          <w:p w14:paraId="3C5C9DCD" w14:textId="77777777" w:rsidR="00CA3C33" w:rsidRPr="00A1542A" w:rsidRDefault="00CA3C33"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Plafond adapté</w:t>
            </w:r>
          </w:p>
        </w:tc>
        <w:tc>
          <w:tcPr>
            <w:tcW w:w="816" w:type="pct"/>
            <w:shd w:val="clear" w:color="auto" w:fill="auto"/>
            <w:vAlign w:val="center"/>
          </w:tcPr>
          <w:p w14:paraId="481EA55A" w14:textId="77777777" w:rsidR="00CA3C33" w:rsidRPr="00A1542A" w:rsidRDefault="00CA3C33"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Taux national</w:t>
            </w:r>
          </w:p>
        </w:tc>
        <w:tc>
          <w:tcPr>
            <w:tcW w:w="693" w:type="pct"/>
            <w:shd w:val="clear" w:color="auto" w:fill="auto"/>
            <w:vAlign w:val="center"/>
          </w:tcPr>
          <w:p w14:paraId="5ABA4C67" w14:textId="77777777" w:rsidR="00CA3C33" w:rsidRPr="00A1542A" w:rsidRDefault="00CA3C33"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Taux adapté</w:t>
            </w:r>
          </w:p>
        </w:tc>
        <w:tc>
          <w:tcPr>
            <w:tcW w:w="710" w:type="pct"/>
            <w:shd w:val="clear" w:color="auto" w:fill="auto"/>
            <w:vAlign w:val="center"/>
          </w:tcPr>
          <w:p w14:paraId="3811FC09" w14:textId="77777777" w:rsidR="00CA3C33" w:rsidRPr="00A1542A" w:rsidRDefault="00CA3C33"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Observations</w:t>
            </w:r>
          </w:p>
        </w:tc>
      </w:tr>
      <w:tr w:rsidR="00A1542A" w:rsidRPr="00CA3C33" w14:paraId="2F99B052" w14:textId="77777777" w:rsidTr="00B718CC">
        <w:tc>
          <w:tcPr>
            <w:tcW w:w="828" w:type="pct"/>
            <w:vMerge w:val="restart"/>
            <w:shd w:val="clear" w:color="auto" w:fill="auto"/>
            <w:vAlign w:val="center"/>
          </w:tcPr>
          <w:p w14:paraId="2A55EFE7" w14:textId="77777777" w:rsidR="00A1542A" w:rsidRPr="00AF2EF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r w:rsidRPr="00AF2EFA">
              <w:rPr>
                <w:rFonts w:ascii="Marianne" w:eastAsia="SimSun" w:hAnsi="Marianne" w:cs="Mangal"/>
                <w:color w:val="00B0F0"/>
                <w:kern w:val="2"/>
                <w:sz w:val="20"/>
                <w:szCs w:val="20"/>
                <w:lang w:val="fr-FR" w:eastAsia="zh-CN" w:bidi="hi-IN"/>
              </w:rPr>
              <w:t>Travaux de lutte contre l’habitat indigne ou dégradé</w:t>
            </w:r>
          </w:p>
        </w:tc>
        <w:tc>
          <w:tcPr>
            <w:tcW w:w="727" w:type="pct"/>
            <w:vMerge w:val="restart"/>
            <w:shd w:val="clear" w:color="auto" w:fill="auto"/>
            <w:vAlign w:val="center"/>
          </w:tcPr>
          <w:p w14:paraId="5BFF0674" w14:textId="65F5A137" w:rsidR="00A1542A" w:rsidRPr="00AF2EFA" w:rsidRDefault="00A1542A" w:rsidP="00A1542A">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r w:rsidRPr="0012557E">
              <w:rPr>
                <w:rFonts w:ascii="Marianne" w:hAnsi="Marianne"/>
                <w:color w:val="00B0F0"/>
                <w:sz w:val="18"/>
                <w:szCs w:val="20"/>
              </w:rPr>
              <w:t>Atteinte de la classe «</w:t>
            </w:r>
            <w:r w:rsidRPr="0012557E">
              <w:rPr>
                <w:rFonts w:ascii="Courier New" w:hAnsi="Courier New" w:cs="Courier New"/>
                <w:color w:val="00B0F0"/>
                <w:sz w:val="18"/>
                <w:szCs w:val="20"/>
              </w:rPr>
              <w:t> </w:t>
            </w:r>
            <w:r w:rsidRPr="0012557E">
              <w:rPr>
                <w:rFonts w:ascii="Marianne" w:hAnsi="Marianne"/>
                <w:color w:val="00B0F0"/>
                <w:sz w:val="18"/>
                <w:szCs w:val="20"/>
              </w:rPr>
              <w:t>E</w:t>
            </w:r>
            <w:r w:rsidRPr="0012557E">
              <w:rPr>
                <w:rFonts w:ascii="Courier New" w:hAnsi="Courier New" w:cs="Courier New"/>
                <w:color w:val="00B0F0"/>
                <w:sz w:val="18"/>
                <w:szCs w:val="20"/>
              </w:rPr>
              <w:t> </w:t>
            </w:r>
            <w:r w:rsidRPr="0012557E">
              <w:rPr>
                <w:rFonts w:ascii="Marianne" w:hAnsi="Marianne" w:cs="Marianne"/>
                <w:color w:val="00B0F0"/>
                <w:sz w:val="18"/>
                <w:szCs w:val="20"/>
              </w:rPr>
              <w:t>»</w:t>
            </w:r>
            <w:r w:rsidRPr="0012557E">
              <w:rPr>
                <w:rFonts w:ascii="Marianne" w:hAnsi="Marianne"/>
                <w:color w:val="00B0F0"/>
                <w:sz w:val="18"/>
                <w:szCs w:val="20"/>
              </w:rPr>
              <w:t xml:space="preserve"> </w:t>
            </w:r>
            <w:r w:rsidR="00AD7933">
              <w:rPr>
                <w:rFonts w:ascii="Marianne" w:hAnsi="Marianne"/>
                <w:color w:val="00B0F0"/>
                <w:sz w:val="18"/>
                <w:szCs w:val="20"/>
              </w:rPr>
              <w:t xml:space="preserve">minimale </w:t>
            </w:r>
            <w:r w:rsidRPr="0012557E">
              <w:rPr>
                <w:rFonts w:ascii="Marianne" w:hAnsi="Marianne"/>
                <w:color w:val="00B0F0"/>
                <w:sz w:val="18"/>
                <w:szCs w:val="20"/>
              </w:rPr>
              <w:t>après travaux</w:t>
            </w:r>
          </w:p>
        </w:tc>
        <w:tc>
          <w:tcPr>
            <w:tcW w:w="654" w:type="pct"/>
            <w:vMerge w:val="restart"/>
            <w:shd w:val="clear" w:color="auto" w:fill="auto"/>
            <w:vAlign w:val="center"/>
          </w:tcPr>
          <w:p w14:paraId="61A78387" w14:textId="77777777" w:rsidR="00A1542A" w:rsidRPr="00AF2EFA" w:rsidRDefault="00A1542A" w:rsidP="00A1542A">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r w:rsidRPr="00AF2EFA">
              <w:rPr>
                <w:rFonts w:ascii="Marianne" w:eastAsia="SimSun" w:hAnsi="Marianne" w:cs="Mangal"/>
                <w:color w:val="00B0F0"/>
                <w:kern w:val="2"/>
                <w:sz w:val="20"/>
                <w:szCs w:val="20"/>
                <w:lang w:val="fr-FR" w:eastAsia="zh-CN" w:bidi="hi-IN"/>
              </w:rPr>
              <w:t>70</w:t>
            </w:r>
            <w:r w:rsidRPr="00AF2EFA">
              <w:rPr>
                <w:rFonts w:ascii="Courier New" w:eastAsia="SimSun" w:hAnsi="Courier New" w:cs="Courier New"/>
                <w:color w:val="00B0F0"/>
                <w:kern w:val="2"/>
                <w:sz w:val="20"/>
                <w:szCs w:val="20"/>
                <w:lang w:val="fr-FR" w:eastAsia="zh-CN" w:bidi="hi-IN"/>
              </w:rPr>
              <w:t> </w:t>
            </w:r>
            <w:r w:rsidRPr="00AF2EFA">
              <w:rPr>
                <w:rFonts w:ascii="Marianne" w:eastAsia="SimSun" w:hAnsi="Marianne" w:cs="Mangal"/>
                <w:color w:val="00B0F0"/>
                <w:kern w:val="2"/>
                <w:sz w:val="20"/>
                <w:szCs w:val="20"/>
                <w:lang w:val="fr-FR" w:eastAsia="zh-CN" w:bidi="hi-IN"/>
              </w:rPr>
              <w:t>000 €</w:t>
            </w:r>
          </w:p>
        </w:tc>
        <w:tc>
          <w:tcPr>
            <w:tcW w:w="572" w:type="pct"/>
            <w:vMerge w:val="restart"/>
            <w:shd w:val="clear" w:color="auto" w:fill="auto"/>
            <w:vAlign w:val="center"/>
          </w:tcPr>
          <w:p w14:paraId="726DC7C1"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Courier New" w:eastAsia="SimSun" w:hAnsi="Courier New" w:cs="Courier New"/>
                <w:color w:val="00B0F0"/>
                <w:kern w:val="2"/>
                <w:sz w:val="18"/>
                <w:szCs w:val="20"/>
                <w:lang w:val="fr-FR" w:eastAsia="zh-CN" w:bidi="hi-IN"/>
              </w:rPr>
              <w:t> </w:t>
            </w:r>
          </w:p>
          <w:p w14:paraId="78951EA9"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Courier New" w:eastAsia="SimSun" w:hAnsi="Courier New" w:cs="Courier New"/>
                <w:color w:val="00B0F0"/>
                <w:kern w:val="2"/>
                <w:sz w:val="18"/>
                <w:szCs w:val="20"/>
                <w:lang w:val="fr-FR" w:eastAsia="zh-CN" w:bidi="hi-IN"/>
              </w:rPr>
              <w:t> </w:t>
            </w:r>
          </w:p>
        </w:tc>
        <w:tc>
          <w:tcPr>
            <w:tcW w:w="816" w:type="pct"/>
            <w:shd w:val="clear" w:color="auto" w:fill="auto"/>
            <w:vAlign w:val="center"/>
          </w:tcPr>
          <w:p w14:paraId="0BC63AA6" w14:textId="63D3AB09"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80</w:t>
            </w:r>
            <w:r w:rsidR="002B1544">
              <w:rPr>
                <w:rFonts w:ascii="Marianne" w:eastAsia="SimSun" w:hAnsi="Marianne" w:cs="Mangal"/>
                <w:color w:val="00B0F0"/>
                <w:kern w:val="2"/>
                <w:sz w:val="18"/>
                <w:szCs w:val="20"/>
                <w:lang w:val="fr-FR" w:eastAsia="zh-CN" w:bidi="hi-IN"/>
              </w:rPr>
              <w:t xml:space="preserve"> </w:t>
            </w:r>
            <w:r w:rsidRPr="00A1542A">
              <w:rPr>
                <w:rFonts w:ascii="Marianne" w:eastAsia="SimSun" w:hAnsi="Marianne" w:cs="Mangal"/>
                <w:color w:val="00B0F0"/>
                <w:kern w:val="2"/>
                <w:sz w:val="18"/>
                <w:szCs w:val="20"/>
                <w:lang w:val="fr-FR" w:eastAsia="zh-CN" w:bidi="hi-IN"/>
              </w:rPr>
              <w:t>% très modestes</w:t>
            </w:r>
          </w:p>
        </w:tc>
        <w:tc>
          <w:tcPr>
            <w:tcW w:w="693" w:type="pct"/>
            <w:shd w:val="clear" w:color="auto" w:fill="auto"/>
            <w:vAlign w:val="center"/>
          </w:tcPr>
          <w:p w14:paraId="4EC4B285"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Courier New" w:eastAsia="SimSun" w:hAnsi="Courier New" w:cs="Courier New"/>
                <w:color w:val="00B0F0"/>
                <w:kern w:val="2"/>
                <w:sz w:val="18"/>
                <w:szCs w:val="20"/>
                <w:lang w:val="fr-FR" w:eastAsia="zh-CN" w:bidi="hi-IN"/>
              </w:rPr>
              <w:t> </w:t>
            </w:r>
          </w:p>
        </w:tc>
        <w:tc>
          <w:tcPr>
            <w:tcW w:w="710" w:type="pct"/>
            <w:shd w:val="clear" w:color="auto" w:fill="auto"/>
            <w:vAlign w:val="center"/>
          </w:tcPr>
          <w:p w14:paraId="6B016557"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Courier New" w:eastAsia="SimSun" w:hAnsi="Courier New" w:cs="Courier New"/>
                <w:color w:val="00B0F0"/>
                <w:kern w:val="2"/>
                <w:sz w:val="18"/>
                <w:szCs w:val="20"/>
                <w:lang w:val="fr-FR" w:eastAsia="zh-CN" w:bidi="hi-IN"/>
              </w:rPr>
              <w:t> </w:t>
            </w:r>
          </w:p>
        </w:tc>
      </w:tr>
      <w:tr w:rsidR="00A1542A" w:rsidRPr="00CA3C33" w14:paraId="2F34904F" w14:textId="77777777" w:rsidTr="00B718CC">
        <w:trPr>
          <w:trHeight w:val="255"/>
        </w:trPr>
        <w:tc>
          <w:tcPr>
            <w:tcW w:w="828" w:type="pct"/>
            <w:vMerge/>
            <w:shd w:val="clear" w:color="auto" w:fill="auto"/>
            <w:vAlign w:val="center"/>
          </w:tcPr>
          <w:p w14:paraId="5D28193F" w14:textId="77777777" w:rsidR="00A1542A" w:rsidRPr="00AF2EFA" w:rsidRDefault="00A1542A" w:rsidP="00CA3C33">
            <w:pPr>
              <w:suppressAutoHyphens/>
              <w:autoSpaceDN w:val="0"/>
              <w:textAlignment w:val="baseline"/>
              <w:rPr>
                <w:rFonts w:ascii="Marianne" w:eastAsia="SimSun" w:hAnsi="Marianne" w:cs="Mangal"/>
                <w:color w:val="00B0F0"/>
                <w:kern w:val="3"/>
                <w:sz w:val="20"/>
                <w:szCs w:val="20"/>
                <w:lang w:val="fr-FR" w:eastAsia="zh-CN" w:bidi="hi-IN"/>
              </w:rPr>
            </w:pPr>
          </w:p>
        </w:tc>
        <w:tc>
          <w:tcPr>
            <w:tcW w:w="727" w:type="pct"/>
            <w:vMerge/>
            <w:shd w:val="clear" w:color="auto" w:fill="auto"/>
            <w:vAlign w:val="center"/>
          </w:tcPr>
          <w:p w14:paraId="360DFB0D" w14:textId="4E1D8299" w:rsidR="00A1542A" w:rsidRPr="00AF2EFA" w:rsidRDefault="00A1542A" w:rsidP="00A1542A">
            <w:pPr>
              <w:suppressAutoHyphens/>
              <w:autoSpaceDN w:val="0"/>
              <w:jc w:val="center"/>
              <w:textAlignment w:val="baseline"/>
              <w:rPr>
                <w:rFonts w:ascii="Marianne" w:eastAsia="SimSun" w:hAnsi="Marianne" w:cs="Mangal"/>
                <w:color w:val="00B0F0"/>
                <w:kern w:val="3"/>
                <w:sz w:val="20"/>
                <w:szCs w:val="20"/>
                <w:lang w:val="fr-FR" w:eastAsia="zh-CN" w:bidi="hi-IN"/>
              </w:rPr>
            </w:pPr>
          </w:p>
        </w:tc>
        <w:tc>
          <w:tcPr>
            <w:tcW w:w="654" w:type="pct"/>
            <w:vMerge/>
            <w:shd w:val="clear" w:color="auto" w:fill="auto"/>
            <w:vAlign w:val="center"/>
          </w:tcPr>
          <w:p w14:paraId="51650394" w14:textId="77777777" w:rsidR="00A1542A" w:rsidRPr="00AF2EFA" w:rsidRDefault="00A1542A" w:rsidP="00A1542A">
            <w:pPr>
              <w:suppressAutoHyphens/>
              <w:autoSpaceDN w:val="0"/>
              <w:jc w:val="center"/>
              <w:textAlignment w:val="baseline"/>
              <w:rPr>
                <w:rFonts w:ascii="Marianne" w:eastAsia="SimSun" w:hAnsi="Marianne" w:cs="Mangal"/>
                <w:color w:val="00B0F0"/>
                <w:kern w:val="3"/>
                <w:sz w:val="20"/>
                <w:szCs w:val="20"/>
                <w:lang w:val="fr-FR" w:eastAsia="zh-CN" w:bidi="hi-IN"/>
              </w:rPr>
            </w:pPr>
          </w:p>
        </w:tc>
        <w:tc>
          <w:tcPr>
            <w:tcW w:w="572" w:type="pct"/>
            <w:vMerge/>
            <w:shd w:val="clear" w:color="auto" w:fill="auto"/>
            <w:vAlign w:val="center"/>
          </w:tcPr>
          <w:p w14:paraId="2B472726" w14:textId="77777777" w:rsidR="00A1542A" w:rsidRPr="00A1542A" w:rsidRDefault="00A1542A" w:rsidP="00CA3C33">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63B5A33C" w14:textId="4A55739A"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60</w:t>
            </w:r>
            <w:r w:rsidR="002B1544">
              <w:rPr>
                <w:rFonts w:ascii="Marianne" w:eastAsia="SimSun" w:hAnsi="Marianne" w:cs="Mangal"/>
                <w:color w:val="00B0F0"/>
                <w:kern w:val="2"/>
                <w:sz w:val="18"/>
                <w:szCs w:val="20"/>
                <w:lang w:val="fr-FR" w:eastAsia="zh-CN" w:bidi="hi-IN"/>
              </w:rPr>
              <w:t xml:space="preserve"> </w:t>
            </w:r>
            <w:r w:rsidRPr="00A1542A">
              <w:rPr>
                <w:rFonts w:ascii="Marianne" w:eastAsia="SimSun" w:hAnsi="Marianne" w:cs="Mangal"/>
                <w:color w:val="00B0F0"/>
                <w:kern w:val="2"/>
                <w:sz w:val="18"/>
                <w:szCs w:val="20"/>
                <w:lang w:val="fr-FR" w:eastAsia="zh-CN" w:bidi="hi-IN"/>
              </w:rPr>
              <w:t>% modestes</w:t>
            </w:r>
          </w:p>
        </w:tc>
        <w:tc>
          <w:tcPr>
            <w:tcW w:w="693" w:type="pct"/>
            <w:shd w:val="clear" w:color="auto" w:fill="auto"/>
            <w:vAlign w:val="center"/>
          </w:tcPr>
          <w:p w14:paraId="4A442B1C"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Courier New" w:eastAsia="SimSun" w:hAnsi="Courier New" w:cs="Courier New"/>
                <w:color w:val="00B0F0"/>
                <w:kern w:val="2"/>
                <w:sz w:val="18"/>
                <w:szCs w:val="20"/>
                <w:lang w:val="fr-FR" w:eastAsia="zh-CN" w:bidi="hi-IN"/>
              </w:rPr>
              <w:t> </w:t>
            </w:r>
          </w:p>
        </w:tc>
        <w:tc>
          <w:tcPr>
            <w:tcW w:w="710" w:type="pct"/>
            <w:shd w:val="clear" w:color="auto" w:fill="auto"/>
            <w:vAlign w:val="center"/>
          </w:tcPr>
          <w:p w14:paraId="3436A3BE"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Courier New" w:eastAsia="SimSun" w:hAnsi="Courier New" w:cs="Courier New"/>
                <w:color w:val="00B0F0"/>
                <w:kern w:val="2"/>
                <w:sz w:val="18"/>
                <w:szCs w:val="20"/>
                <w:lang w:val="fr-FR" w:eastAsia="zh-CN" w:bidi="hi-IN"/>
              </w:rPr>
              <w:t> </w:t>
            </w:r>
          </w:p>
        </w:tc>
      </w:tr>
      <w:tr w:rsidR="002B1544" w:rsidRPr="00CA3C33" w14:paraId="62A3B158" w14:textId="77777777" w:rsidTr="00B718CC">
        <w:trPr>
          <w:trHeight w:val="255"/>
        </w:trPr>
        <w:tc>
          <w:tcPr>
            <w:tcW w:w="828" w:type="pct"/>
            <w:vMerge/>
            <w:shd w:val="clear" w:color="auto" w:fill="auto"/>
            <w:vAlign w:val="center"/>
          </w:tcPr>
          <w:p w14:paraId="25DAC7DF" w14:textId="77777777" w:rsidR="002B1544" w:rsidRPr="00AF2EFA" w:rsidRDefault="002B1544" w:rsidP="00CA3C33">
            <w:pPr>
              <w:suppressAutoHyphens/>
              <w:autoSpaceDN w:val="0"/>
              <w:textAlignment w:val="baseline"/>
              <w:rPr>
                <w:rFonts w:ascii="Marianne" w:eastAsia="SimSun" w:hAnsi="Marianne" w:cs="Mangal"/>
                <w:color w:val="00B0F0"/>
                <w:kern w:val="3"/>
                <w:sz w:val="20"/>
                <w:szCs w:val="20"/>
                <w:lang w:val="fr-FR" w:eastAsia="zh-CN" w:bidi="hi-IN"/>
              </w:rPr>
            </w:pPr>
          </w:p>
        </w:tc>
        <w:tc>
          <w:tcPr>
            <w:tcW w:w="727" w:type="pct"/>
            <w:vMerge w:val="restart"/>
            <w:shd w:val="clear" w:color="auto" w:fill="auto"/>
            <w:vAlign w:val="center"/>
          </w:tcPr>
          <w:p w14:paraId="55326F42" w14:textId="3E01CBD6" w:rsidR="002B1544" w:rsidRPr="00AF2EFA" w:rsidRDefault="002B1544" w:rsidP="00A1542A">
            <w:pPr>
              <w:suppressAutoHyphens/>
              <w:autoSpaceDN w:val="0"/>
              <w:jc w:val="center"/>
              <w:textAlignment w:val="baseline"/>
              <w:rPr>
                <w:rFonts w:ascii="Marianne" w:eastAsia="SimSun" w:hAnsi="Marianne" w:cs="Mangal"/>
                <w:color w:val="00B0F0"/>
                <w:kern w:val="3"/>
                <w:sz w:val="20"/>
                <w:szCs w:val="20"/>
                <w:lang w:val="fr-FR" w:eastAsia="zh-CN" w:bidi="hi-IN"/>
              </w:rPr>
            </w:pPr>
            <w:r w:rsidRPr="0012557E">
              <w:rPr>
                <w:rFonts w:ascii="Marianne" w:hAnsi="Marianne"/>
                <w:color w:val="00B0F0"/>
                <w:kern w:val="3"/>
                <w:sz w:val="18"/>
                <w:szCs w:val="20"/>
              </w:rPr>
              <w:t xml:space="preserve">Non-atteinte de la classe </w:t>
            </w:r>
            <w:r>
              <w:rPr>
                <w:rFonts w:ascii="Marianne" w:hAnsi="Marianne"/>
                <w:color w:val="00B0F0"/>
                <w:kern w:val="3"/>
                <w:sz w:val="18"/>
                <w:szCs w:val="20"/>
              </w:rPr>
              <w:t xml:space="preserve">minimale </w:t>
            </w:r>
            <w:r w:rsidRPr="0012557E">
              <w:rPr>
                <w:rFonts w:ascii="Marianne" w:hAnsi="Marianne"/>
                <w:color w:val="00B0F0"/>
                <w:kern w:val="3"/>
                <w:sz w:val="18"/>
                <w:szCs w:val="20"/>
              </w:rPr>
              <w:t>«</w:t>
            </w:r>
            <w:r w:rsidRPr="0012557E">
              <w:rPr>
                <w:rFonts w:ascii="Courier New" w:hAnsi="Courier New" w:cs="Courier New"/>
                <w:color w:val="00B0F0"/>
                <w:kern w:val="3"/>
                <w:sz w:val="18"/>
                <w:szCs w:val="20"/>
              </w:rPr>
              <w:t> </w:t>
            </w:r>
            <w:r w:rsidRPr="0012557E">
              <w:rPr>
                <w:rFonts w:ascii="Marianne" w:hAnsi="Marianne"/>
                <w:color w:val="00B0F0"/>
                <w:kern w:val="3"/>
                <w:sz w:val="18"/>
                <w:szCs w:val="20"/>
              </w:rPr>
              <w:t>E</w:t>
            </w:r>
            <w:r w:rsidRPr="0012557E">
              <w:rPr>
                <w:rFonts w:ascii="Courier New" w:hAnsi="Courier New" w:cs="Courier New"/>
                <w:color w:val="00B0F0"/>
                <w:kern w:val="3"/>
                <w:sz w:val="18"/>
                <w:szCs w:val="20"/>
              </w:rPr>
              <w:t> </w:t>
            </w:r>
            <w:r w:rsidRPr="0012557E">
              <w:rPr>
                <w:rFonts w:ascii="Marianne" w:hAnsi="Marianne"/>
                <w:color w:val="00B0F0"/>
                <w:kern w:val="3"/>
                <w:sz w:val="18"/>
                <w:szCs w:val="20"/>
              </w:rPr>
              <w:t>» après travaux</w:t>
            </w:r>
          </w:p>
        </w:tc>
        <w:tc>
          <w:tcPr>
            <w:tcW w:w="654" w:type="pct"/>
            <w:vMerge w:val="restart"/>
            <w:shd w:val="clear" w:color="auto" w:fill="auto"/>
            <w:vAlign w:val="center"/>
          </w:tcPr>
          <w:p w14:paraId="0AE30821" w14:textId="57AD94CE" w:rsidR="002B1544" w:rsidRPr="00AF2EFA" w:rsidRDefault="002B1544" w:rsidP="00A1542A">
            <w:pPr>
              <w:suppressAutoHyphens/>
              <w:autoSpaceDN w:val="0"/>
              <w:jc w:val="center"/>
              <w:textAlignment w:val="baseline"/>
              <w:rPr>
                <w:rFonts w:ascii="Marianne" w:eastAsia="SimSun" w:hAnsi="Marianne" w:cs="Mangal"/>
                <w:color w:val="00B0F0"/>
                <w:kern w:val="3"/>
                <w:sz w:val="20"/>
                <w:szCs w:val="20"/>
                <w:lang w:val="fr-FR" w:eastAsia="zh-CN" w:bidi="hi-IN"/>
              </w:rPr>
            </w:pPr>
            <w:r w:rsidRPr="0012557E">
              <w:rPr>
                <w:rFonts w:ascii="Marianne" w:eastAsia="SimSun" w:hAnsi="Marianne" w:cs="Mangal"/>
                <w:color w:val="00B0F0"/>
                <w:kern w:val="3"/>
                <w:sz w:val="18"/>
                <w:szCs w:val="20"/>
                <w:lang w:val="fr-FR" w:eastAsia="zh-CN" w:bidi="hi-IN"/>
              </w:rPr>
              <w:t>50</w:t>
            </w:r>
            <w:r w:rsidRPr="0012557E">
              <w:rPr>
                <w:rFonts w:ascii="Courier New" w:eastAsia="SimSun" w:hAnsi="Courier New" w:cs="Courier New"/>
                <w:color w:val="00B0F0"/>
                <w:kern w:val="3"/>
                <w:sz w:val="18"/>
                <w:szCs w:val="20"/>
                <w:lang w:val="fr-FR" w:eastAsia="zh-CN" w:bidi="hi-IN"/>
              </w:rPr>
              <w:t> </w:t>
            </w:r>
            <w:r w:rsidRPr="0012557E">
              <w:rPr>
                <w:rFonts w:ascii="Marianne" w:eastAsia="SimSun" w:hAnsi="Marianne" w:cs="Mangal"/>
                <w:color w:val="00B0F0"/>
                <w:kern w:val="3"/>
                <w:sz w:val="18"/>
                <w:szCs w:val="20"/>
                <w:lang w:val="fr-FR" w:eastAsia="zh-CN" w:bidi="hi-IN"/>
              </w:rPr>
              <w:t>000 €</w:t>
            </w:r>
          </w:p>
        </w:tc>
        <w:tc>
          <w:tcPr>
            <w:tcW w:w="572" w:type="pct"/>
            <w:vMerge w:val="restart"/>
            <w:shd w:val="clear" w:color="auto" w:fill="auto"/>
            <w:vAlign w:val="center"/>
          </w:tcPr>
          <w:p w14:paraId="42BB8299" w14:textId="77777777" w:rsidR="002B1544" w:rsidRPr="00A1542A" w:rsidRDefault="002B1544" w:rsidP="00CA3C33">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vMerge w:val="restart"/>
            <w:shd w:val="clear" w:color="auto" w:fill="auto"/>
            <w:vAlign w:val="center"/>
          </w:tcPr>
          <w:p w14:paraId="2E8E12A8" w14:textId="3AE7A5E2" w:rsidR="002B1544" w:rsidRPr="00A1542A" w:rsidRDefault="002B1544"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50 % très modestes</w:t>
            </w:r>
            <w:r>
              <w:rPr>
                <w:rFonts w:ascii="Marianne" w:eastAsia="SimSun" w:hAnsi="Marianne" w:cs="Mangal"/>
                <w:color w:val="00B0F0"/>
                <w:kern w:val="2"/>
                <w:sz w:val="18"/>
                <w:szCs w:val="20"/>
                <w:lang w:val="fr-FR" w:eastAsia="zh-CN" w:bidi="hi-IN"/>
              </w:rPr>
              <w:t xml:space="preserve"> et modestes</w:t>
            </w:r>
          </w:p>
        </w:tc>
        <w:tc>
          <w:tcPr>
            <w:tcW w:w="693" w:type="pct"/>
            <w:shd w:val="clear" w:color="auto" w:fill="auto"/>
            <w:vAlign w:val="center"/>
          </w:tcPr>
          <w:p w14:paraId="1B6E802A" w14:textId="77777777" w:rsidR="002B1544" w:rsidRPr="00A1542A" w:rsidRDefault="002B1544" w:rsidP="00CA3C33">
            <w:pPr>
              <w:suppressLineNumbers/>
              <w:pBdr>
                <w:top w:val="none" w:sz="0" w:space="0" w:color="000000"/>
                <w:left w:val="none" w:sz="0" w:space="0" w:color="000000"/>
                <w:bottom w:val="none" w:sz="0" w:space="0" w:color="000000"/>
                <w:right w:val="none" w:sz="0" w:space="0" w:color="000000"/>
              </w:pBdr>
              <w:suppressAutoHyphens/>
              <w:jc w:val="center"/>
              <w:rPr>
                <w:rFonts w:ascii="Courier New" w:eastAsia="SimSun" w:hAnsi="Courier New" w:cs="Courier New"/>
                <w:color w:val="00B0F0"/>
                <w:kern w:val="2"/>
                <w:sz w:val="18"/>
                <w:szCs w:val="20"/>
                <w:lang w:val="fr-FR" w:eastAsia="zh-CN" w:bidi="hi-IN"/>
              </w:rPr>
            </w:pPr>
          </w:p>
        </w:tc>
        <w:tc>
          <w:tcPr>
            <w:tcW w:w="710" w:type="pct"/>
            <w:shd w:val="clear" w:color="auto" w:fill="auto"/>
            <w:vAlign w:val="center"/>
          </w:tcPr>
          <w:p w14:paraId="79378985" w14:textId="77777777" w:rsidR="002B1544" w:rsidRPr="00A1542A" w:rsidRDefault="002B1544" w:rsidP="00CA3C33">
            <w:pPr>
              <w:suppressLineNumbers/>
              <w:pBdr>
                <w:top w:val="none" w:sz="0" w:space="0" w:color="000000"/>
                <w:left w:val="none" w:sz="0" w:space="0" w:color="000000"/>
                <w:bottom w:val="none" w:sz="0" w:space="0" w:color="000000"/>
                <w:right w:val="none" w:sz="0" w:space="0" w:color="000000"/>
              </w:pBdr>
              <w:suppressAutoHyphens/>
              <w:jc w:val="center"/>
              <w:rPr>
                <w:rFonts w:ascii="Courier New" w:eastAsia="SimSun" w:hAnsi="Courier New" w:cs="Courier New"/>
                <w:color w:val="00B0F0"/>
                <w:kern w:val="2"/>
                <w:sz w:val="18"/>
                <w:szCs w:val="20"/>
                <w:lang w:val="fr-FR" w:eastAsia="zh-CN" w:bidi="hi-IN"/>
              </w:rPr>
            </w:pPr>
          </w:p>
        </w:tc>
      </w:tr>
      <w:tr w:rsidR="002B1544" w:rsidRPr="00CA3C33" w14:paraId="423128F4" w14:textId="77777777" w:rsidTr="00B718CC">
        <w:trPr>
          <w:trHeight w:val="255"/>
        </w:trPr>
        <w:tc>
          <w:tcPr>
            <w:tcW w:w="828" w:type="pct"/>
            <w:vMerge/>
            <w:shd w:val="clear" w:color="auto" w:fill="auto"/>
            <w:vAlign w:val="center"/>
          </w:tcPr>
          <w:p w14:paraId="5C939EAB" w14:textId="77777777" w:rsidR="002B1544" w:rsidRPr="00AF2EFA" w:rsidRDefault="002B1544" w:rsidP="00CA3C33">
            <w:pPr>
              <w:suppressAutoHyphens/>
              <w:autoSpaceDN w:val="0"/>
              <w:textAlignment w:val="baseline"/>
              <w:rPr>
                <w:rFonts w:ascii="Marianne" w:eastAsia="SimSun" w:hAnsi="Marianne" w:cs="Mangal"/>
                <w:color w:val="00B0F0"/>
                <w:kern w:val="3"/>
                <w:sz w:val="20"/>
                <w:szCs w:val="20"/>
                <w:lang w:val="fr-FR" w:eastAsia="zh-CN" w:bidi="hi-IN"/>
              </w:rPr>
            </w:pPr>
          </w:p>
        </w:tc>
        <w:tc>
          <w:tcPr>
            <w:tcW w:w="727" w:type="pct"/>
            <w:vMerge/>
            <w:shd w:val="clear" w:color="auto" w:fill="auto"/>
            <w:vAlign w:val="center"/>
          </w:tcPr>
          <w:p w14:paraId="263AE6B5" w14:textId="77777777" w:rsidR="002B1544" w:rsidRPr="00AF2EFA" w:rsidRDefault="002B1544" w:rsidP="00CA3C33">
            <w:pPr>
              <w:suppressAutoHyphens/>
              <w:autoSpaceDN w:val="0"/>
              <w:textAlignment w:val="baseline"/>
              <w:rPr>
                <w:rFonts w:ascii="Marianne" w:eastAsia="SimSun" w:hAnsi="Marianne" w:cs="Mangal"/>
                <w:color w:val="00B0F0"/>
                <w:kern w:val="3"/>
                <w:sz w:val="20"/>
                <w:szCs w:val="20"/>
                <w:lang w:val="fr-FR" w:eastAsia="zh-CN" w:bidi="hi-IN"/>
              </w:rPr>
            </w:pPr>
            <w:commentRangeStart w:id="0"/>
          </w:p>
        </w:tc>
        <w:tc>
          <w:tcPr>
            <w:tcW w:w="654" w:type="pct"/>
            <w:vMerge/>
            <w:shd w:val="clear" w:color="auto" w:fill="auto"/>
            <w:vAlign w:val="center"/>
          </w:tcPr>
          <w:p w14:paraId="3CB16666" w14:textId="77777777" w:rsidR="002B1544" w:rsidRPr="00AF2EFA" w:rsidRDefault="002B1544" w:rsidP="00CA3C33">
            <w:pPr>
              <w:suppressAutoHyphens/>
              <w:autoSpaceDN w:val="0"/>
              <w:textAlignment w:val="baseline"/>
              <w:rPr>
                <w:rFonts w:ascii="Marianne" w:eastAsia="SimSun" w:hAnsi="Marianne" w:cs="Mangal"/>
                <w:color w:val="00B0F0"/>
                <w:kern w:val="3"/>
                <w:sz w:val="20"/>
                <w:szCs w:val="20"/>
                <w:lang w:val="fr-FR" w:eastAsia="zh-CN" w:bidi="hi-IN"/>
              </w:rPr>
            </w:pPr>
          </w:p>
        </w:tc>
        <w:tc>
          <w:tcPr>
            <w:tcW w:w="572" w:type="pct"/>
            <w:vMerge/>
            <w:shd w:val="clear" w:color="auto" w:fill="auto"/>
            <w:vAlign w:val="center"/>
          </w:tcPr>
          <w:p w14:paraId="7CB23D2E" w14:textId="77777777" w:rsidR="002B1544" w:rsidRPr="00A1542A" w:rsidRDefault="002B1544" w:rsidP="00CA3C33">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vMerge/>
            <w:shd w:val="clear" w:color="auto" w:fill="auto"/>
            <w:vAlign w:val="center"/>
          </w:tcPr>
          <w:p w14:paraId="5CE1FDA7" w14:textId="4B18CCCC" w:rsidR="002B1544" w:rsidRPr="00A1542A" w:rsidRDefault="002B1544"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commentRangeEnd w:id="0"/>
        <w:tc>
          <w:tcPr>
            <w:tcW w:w="693" w:type="pct"/>
            <w:shd w:val="clear" w:color="auto" w:fill="auto"/>
            <w:vAlign w:val="center"/>
          </w:tcPr>
          <w:p w14:paraId="64CCD7E4" w14:textId="77777777" w:rsidR="002B1544" w:rsidRPr="00A1542A" w:rsidRDefault="002B1544" w:rsidP="00CA3C33">
            <w:pPr>
              <w:suppressLineNumbers/>
              <w:pBdr>
                <w:top w:val="none" w:sz="0" w:space="0" w:color="000000"/>
                <w:left w:val="none" w:sz="0" w:space="0" w:color="000000"/>
                <w:bottom w:val="none" w:sz="0" w:space="0" w:color="000000"/>
                <w:right w:val="none" w:sz="0" w:space="0" w:color="000000"/>
              </w:pBdr>
              <w:suppressAutoHyphens/>
              <w:jc w:val="center"/>
              <w:rPr>
                <w:rFonts w:ascii="Courier New" w:eastAsia="SimSun" w:hAnsi="Courier New" w:cs="Courier New"/>
                <w:color w:val="00B0F0"/>
                <w:kern w:val="2"/>
                <w:sz w:val="18"/>
                <w:szCs w:val="20"/>
                <w:lang w:val="fr-FR" w:eastAsia="zh-CN" w:bidi="hi-IN"/>
              </w:rPr>
            </w:pPr>
            <w:r>
              <w:rPr>
                <w:rStyle w:val="Marquedecommentaire"/>
              </w:rPr>
              <w:commentReference w:id="0"/>
            </w:r>
          </w:p>
        </w:tc>
        <w:tc>
          <w:tcPr>
            <w:tcW w:w="710" w:type="pct"/>
            <w:shd w:val="clear" w:color="auto" w:fill="auto"/>
            <w:vAlign w:val="center"/>
          </w:tcPr>
          <w:p w14:paraId="21833912" w14:textId="77777777" w:rsidR="002B1544" w:rsidRPr="00A1542A" w:rsidRDefault="002B1544" w:rsidP="00CA3C33">
            <w:pPr>
              <w:suppressLineNumbers/>
              <w:pBdr>
                <w:top w:val="none" w:sz="0" w:space="0" w:color="000000"/>
                <w:left w:val="none" w:sz="0" w:space="0" w:color="000000"/>
                <w:bottom w:val="none" w:sz="0" w:space="0" w:color="000000"/>
                <w:right w:val="none" w:sz="0" w:space="0" w:color="000000"/>
              </w:pBdr>
              <w:suppressAutoHyphens/>
              <w:jc w:val="center"/>
              <w:rPr>
                <w:rFonts w:ascii="Courier New" w:eastAsia="SimSun" w:hAnsi="Courier New" w:cs="Courier New"/>
                <w:color w:val="00B0F0"/>
                <w:kern w:val="2"/>
                <w:sz w:val="18"/>
                <w:szCs w:val="20"/>
                <w:lang w:val="fr-FR" w:eastAsia="zh-CN" w:bidi="hi-IN"/>
              </w:rPr>
            </w:pPr>
          </w:p>
        </w:tc>
      </w:tr>
      <w:tr w:rsidR="00410645" w:rsidRPr="00CA3C33" w14:paraId="52722306" w14:textId="77777777" w:rsidTr="00B718CC">
        <w:trPr>
          <w:trHeight w:val="323"/>
        </w:trPr>
        <w:tc>
          <w:tcPr>
            <w:tcW w:w="828" w:type="pct"/>
            <w:vMerge w:val="restart"/>
            <w:shd w:val="clear" w:color="auto" w:fill="auto"/>
            <w:vAlign w:val="center"/>
          </w:tcPr>
          <w:p w14:paraId="0E90E9D7" w14:textId="77777777" w:rsidR="00410645" w:rsidRPr="00CA3C33"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r w:rsidRPr="00CA3C33">
              <w:rPr>
                <w:rFonts w:ascii="Marianne" w:eastAsia="SimSun" w:hAnsi="Marianne" w:cs="Mangal"/>
                <w:color w:val="00B0F0"/>
                <w:kern w:val="2"/>
                <w:sz w:val="20"/>
                <w:szCs w:val="20"/>
                <w:lang w:val="fr-FR" w:eastAsia="zh-CN" w:bidi="hi-IN"/>
              </w:rPr>
              <w:t xml:space="preserve">Travaux de rénovation énergétique MaPrimeRénov’ Parcours Accompagné </w:t>
            </w:r>
          </w:p>
        </w:tc>
        <w:tc>
          <w:tcPr>
            <w:tcW w:w="727" w:type="pct"/>
            <w:vAlign w:val="center"/>
          </w:tcPr>
          <w:p w14:paraId="686786FD" w14:textId="4FF8ABE3" w:rsidR="00410645" w:rsidRPr="00CA3C33"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r>
              <w:rPr>
                <w:rFonts w:ascii="Marianne" w:eastAsia="SimSun" w:hAnsi="Marianne" w:cs="Mangal"/>
                <w:color w:val="00B0F0"/>
                <w:kern w:val="2"/>
                <w:sz w:val="18"/>
                <w:szCs w:val="20"/>
                <w:lang w:val="fr-FR" w:eastAsia="zh-CN" w:bidi="hi-IN"/>
              </w:rPr>
              <w:t>Gain de deux classes</w:t>
            </w:r>
          </w:p>
        </w:tc>
        <w:tc>
          <w:tcPr>
            <w:tcW w:w="654" w:type="pct"/>
            <w:shd w:val="clear" w:color="auto" w:fill="auto"/>
            <w:vAlign w:val="center"/>
          </w:tcPr>
          <w:p w14:paraId="66B2865A" w14:textId="77777777" w:rsidR="00410645" w:rsidRPr="00CA3C33"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r w:rsidRPr="00CA3C33">
              <w:rPr>
                <w:rFonts w:ascii="Marianne" w:eastAsia="SimSun" w:hAnsi="Marianne" w:cs="Mangal"/>
                <w:color w:val="00B0F0"/>
                <w:kern w:val="2"/>
                <w:sz w:val="20"/>
                <w:szCs w:val="20"/>
                <w:lang w:val="fr-FR" w:eastAsia="zh-CN" w:bidi="hi-IN"/>
              </w:rPr>
              <w:t>40 000 €</w:t>
            </w:r>
          </w:p>
        </w:tc>
        <w:tc>
          <w:tcPr>
            <w:tcW w:w="572" w:type="pct"/>
            <w:shd w:val="clear" w:color="auto" w:fill="auto"/>
            <w:vAlign w:val="center"/>
          </w:tcPr>
          <w:p w14:paraId="69D920DB" w14:textId="77777777"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816" w:type="pct"/>
            <w:vMerge w:val="restart"/>
            <w:shd w:val="clear" w:color="auto" w:fill="auto"/>
            <w:vAlign w:val="center"/>
          </w:tcPr>
          <w:p w14:paraId="527D75AC" w14:textId="665AB4AB"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80</w:t>
            </w:r>
            <w:r>
              <w:rPr>
                <w:rFonts w:ascii="Marianne" w:eastAsia="SimSun" w:hAnsi="Marianne" w:cs="Mangal"/>
                <w:color w:val="00B0F0"/>
                <w:kern w:val="2"/>
                <w:sz w:val="18"/>
                <w:szCs w:val="20"/>
                <w:lang w:val="fr-FR" w:eastAsia="zh-CN" w:bidi="hi-IN"/>
              </w:rPr>
              <w:t xml:space="preserve"> </w:t>
            </w:r>
            <w:r w:rsidRPr="00A1542A">
              <w:rPr>
                <w:rFonts w:ascii="Marianne" w:eastAsia="SimSun" w:hAnsi="Marianne" w:cs="Mangal"/>
                <w:color w:val="00B0F0"/>
                <w:kern w:val="2"/>
                <w:sz w:val="18"/>
                <w:szCs w:val="20"/>
                <w:lang w:val="fr-FR" w:eastAsia="zh-CN" w:bidi="hi-IN"/>
              </w:rPr>
              <w:t>% très modestes</w:t>
            </w:r>
            <w:r>
              <w:rPr>
                <w:rFonts w:ascii="Marianne" w:eastAsia="SimSun" w:hAnsi="Marianne" w:cs="Mangal"/>
                <w:color w:val="00B0F0"/>
                <w:kern w:val="2"/>
                <w:sz w:val="18"/>
                <w:szCs w:val="20"/>
                <w:lang w:val="fr-FR" w:eastAsia="zh-CN" w:bidi="hi-IN"/>
              </w:rPr>
              <w:t xml:space="preserve"> et</w:t>
            </w:r>
          </w:p>
          <w:p w14:paraId="49CE5C8E" w14:textId="2A2EF431"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60</w:t>
            </w:r>
            <w:r>
              <w:rPr>
                <w:rFonts w:ascii="Marianne" w:eastAsia="SimSun" w:hAnsi="Marianne" w:cs="Mangal"/>
                <w:color w:val="00B0F0"/>
                <w:kern w:val="2"/>
                <w:sz w:val="18"/>
                <w:szCs w:val="20"/>
                <w:lang w:val="fr-FR" w:eastAsia="zh-CN" w:bidi="hi-IN"/>
              </w:rPr>
              <w:t xml:space="preserve"> </w:t>
            </w:r>
            <w:r w:rsidRPr="00A1542A">
              <w:rPr>
                <w:rFonts w:ascii="Marianne" w:eastAsia="SimSun" w:hAnsi="Marianne" w:cs="Mangal"/>
                <w:color w:val="00B0F0"/>
                <w:kern w:val="2"/>
                <w:sz w:val="18"/>
                <w:szCs w:val="20"/>
                <w:lang w:val="fr-FR" w:eastAsia="zh-CN" w:bidi="hi-IN"/>
              </w:rPr>
              <w:t>% modestes</w:t>
            </w:r>
          </w:p>
        </w:tc>
        <w:tc>
          <w:tcPr>
            <w:tcW w:w="693" w:type="pct"/>
            <w:vMerge w:val="restart"/>
            <w:shd w:val="clear" w:color="auto" w:fill="auto"/>
            <w:vAlign w:val="center"/>
          </w:tcPr>
          <w:p w14:paraId="0CC19C1D" w14:textId="77777777"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0" w:type="pct"/>
            <w:vMerge w:val="restart"/>
            <w:shd w:val="clear" w:color="auto" w:fill="auto"/>
            <w:vAlign w:val="center"/>
          </w:tcPr>
          <w:p w14:paraId="7A8EC6EB" w14:textId="77777777"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410645" w:rsidRPr="00CA3C33" w14:paraId="035C95AD" w14:textId="77777777" w:rsidTr="00B718CC">
        <w:trPr>
          <w:trHeight w:val="322"/>
        </w:trPr>
        <w:tc>
          <w:tcPr>
            <w:tcW w:w="828" w:type="pct"/>
            <w:vMerge/>
            <w:shd w:val="clear" w:color="auto" w:fill="auto"/>
            <w:vAlign w:val="center"/>
          </w:tcPr>
          <w:p w14:paraId="7FB68E8B" w14:textId="77777777" w:rsidR="00410645" w:rsidRPr="00CA3C33"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p>
        </w:tc>
        <w:tc>
          <w:tcPr>
            <w:tcW w:w="727" w:type="pct"/>
          </w:tcPr>
          <w:p w14:paraId="198763E2" w14:textId="11E6FDAF" w:rsidR="00410645" w:rsidRPr="00CA3C33"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r>
              <w:rPr>
                <w:rFonts w:ascii="Marianne" w:eastAsia="SimSun" w:hAnsi="Marianne" w:cs="Mangal"/>
                <w:color w:val="00B0F0"/>
                <w:kern w:val="2"/>
                <w:sz w:val="18"/>
                <w:szCs w:val="20"/>
                <w:lang w:val="fr-FR" w:eastAsia="zh-CN" w:bidi="hi-IN"/>
              </w:rPr>
              <w:t>Gain de trois classes</w:t>
            </w:r>
          </w:p>
        </w:tc>
        <w:tc>
          <w:tcPr>
            <w:tcW w:w="654" w:type="pct"/>
            <w:shd w:val="clear" w:color="auto" w:fill="auto"/>
            <w:vAlign w:val="center"/>
          </w:tcPr>
          <w:p w14:paraId="7A0F9277" w14:textId="77777777" w:rsidR="00410645" w:rsidRPr="00CA3C33"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20"/>
                <w:szCs w:val="20"/>
                <w:lang w:val="fr-FR" w:eastAsia="zh-CN" w:bidi="hi-IN"/>
              </w:rPr>
            </w:pPr>
            <w:r w:rsidRPr="00CA3C33">
              <w:rPr>
                <w:rFonts w:ascii="Marianne" w:eastAsia="SimSun" w:hAnsi="Marianne" w:cs="Mangal"/>
                <w:color w:val="00B0F0"/>
                <w:kern w:val="2"/>
                <w:sz w:val="20"/>
                <w:szCs w:val="20"/>
                <w:lang w:val="fr-FR" w:eastAsia="zh-CN" w:bidi="hi-IN"/>
              </w:rPr>
              <w:t>55</w:t>
            </w:r>
            <w:r w:rsidRPr="00CA3C33">
              <w:rPr>
                <w:rFonts w:ascii="Courier New" w:eastAsia="SimSun" w:hAnsi="Courier New" w:cs="Courier New"/>
                <w:color w:val="00B0F0"/>
                <w:kern w:val="2"/>
                <w:sz w:val="20"/>
                <w:szCs w:val="20"/>
                <w:lang w:val="fr-FR" w:eastAsia="zh-CN" w:bidi="hi-IN"/>
              </w:rPr>
              <w:t> </w:t>
            </w:r>
            <w:r w:rsidRPr="00CA3C33">
              <w:rPr>
                <w:rFonts w:ascii="Marianne" w:eastAsia="SimSun" w:hAnsi="Marianne" w:cs="Mangal"/>
                <w:color w:val="00B0F0"/>
                <w:kern w:val="2"/>
                <w:sz w:val="20"/>
                <w:szCs w:val="20"/>
                <w:lang w:val="fr-FR" w:eastAsia="zh-CN" w:bidi="hi-IN"/>
              </w:rPr>
              <w:t>000 €</w:t>
            </w:r>
          </w:p>
        </w:tc>
        <w:tc>
          <w:tcPr>
            <w:tcW w:w="572" w:type="pct"/>
            <w:shd w:val="clear" w:color="auto" w:fill="auto"/>
            <w:vAlign w:val="center"/>
          </w:tcPr>
          <w:p w14:paraId="4272D65E" w14:textId="77777777"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816" w:type="pct"/>
            <w:vMerge/>
            <w:shd w:val="clear" w:color="auto" w:fill="auto"/>
            <w:vAlign w:val="center"/>
          </w:tcPr>
          <w:p w14:paraId="4A96A6A5" w14:textId="7E35013D"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693" w:type="pct"/>
            <w:vMerge/>
            <w:shd w:val="clear" w:color="auto" w:fill="auto"/>
            <w:vAlign w:val="center"/>
          </w:tcPr>
          <w:p w14:paraId="1083E142" w14:textId="77777777"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0" w:type="pct"/>
            <w:vMerge/>
            <w:shd w:val="clear" w:color="auto" w:fill="auto"/>
            <w:vAlign w:val="center"/>
          </w:tcPr>
          <w:p w14:paraId="2E65683C" w14:textId="77777777"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410645" w:rsidRPr="00CA3C33" w14:paraId="46644ED3" w14:textId="77777777" w:rsidTr="00B718CC">
        <w:tc>
          <w:tcPr>
            <w:tcW w:w="828" w:type="pct"/>
            <w:vMerge/>
            <w:shd w:val="clear" w:color="auto" w:fill="auto"/>
            <w:vAlign w:val="center"/>
          </w:tcPr>
          <w:p w14:paraId="11E6B317" w14:textId="77777777" w:rsidR="00410645" w:rsidRPr="00CA3C33" w:rsidRDefault="00410645" w:rsidP="00CA3C33">
            <w:pPr>
              <w:suppressAutoHyphens/>
              <w:autoSpaceDN w:val="0"/>
              <w:textAlignment w:val="baseline"/>
              <w:rPr>
                <w:rFonts w:ascii="Marianne" w:eastAsia="SimSun" w:hAnsi="Marianne" w:cs="Mangal"/>
                <w:color w:val="00B0F0"/>
                <w:kern w:val="3"/>
                <w:sz w:val="20"/>
                <w:szCs w:val="20"/>
                <w:lang w:val="fr-FR" w:eastAsia="zh-CN" w:bidi="hi-IN"/>
              </w:rPr>
            </w:pPr>
          </w:p>
        </w:tc>
        <w:tc>
          <w:tcPr>
            <w:tcW w:w="727" w:type="pct"/>
          </w:tcPr>
          <w:p w14:paraId="5A713765" w14:textId="659ECA5C" w:rsidR="00410645" w:rsidRPr="00CA3C33" w:rsidRDefault="00410645" w:rsidP="00CA3C33">
            <w:pPr>
              <w:suppressLineNumbers/>
              <w:suppressAutoHyphens/>
              <w:jc w:val="center"/>
              <w:rPr>
                <w:rFonts w:ascii="Marianne" w:eastAsia="SimSun" w:hAnsi="Marianne" w:cs="Mangal"/>
                <w:color w:val="00B0F0"/>
                <w:kern w:val="2"/>
                <w:sz w:val="20"/>
                <w:szCs w:val="20"/>
                <w:lang w:val="fr-FR" w:eastAsia="zh-CN" w:bidi="hi-IN"/>
              </w:rPr>
            </w:pPr>
            <w:r>
              <w:rPr>
                <w:rFonts w:ascii="Marianne" w:eastAsia="SimSun" w:hAnsi="Marianne" w:cs="Mangal"/>
                <w:color w:val="00B0F0"/>
                <w:kern w:val="2"/>
                <w:sz w:val="18"/>
                <w:szCs w:val="20"/>
                <w:lang w:val="fr-FR" w:eastAsia="zh-CN" w:bidi="hi-IN"/>
              </w:rPr>
              <w:t>Gain de quatre classes ou plus</w:t>
            </w:r>
          </w:p>
        </w:tc>
        <w:tc>
          <w:tcPr>
            <w:tcW w:w="654" w:type="pct"/>
            <w:shd w:val="clear" w:color="auto" w:fill="auto"/>
            <w:vAlign w:val="center"/>
          </w:tcPr>
          <w:p w14:paraId="446706D1" w14:textId="77777777" w:rsidR="00410645" w:rsidRPr="00CA3C33" w:rsidRDefault="00410645" w:rsidP="00B718CC">
            <w:pPr>
              <w:suppressAutoHyphens/>
              <w:autoSpaceDN w:val="0"/>
              <w:jc w:val="center"/>
              <w:textAlignment w:val="baseline"/>
              <w:rPr>
                <w:rFonts w:ascii="Marianne" w:eastAsia="SimSun" w:hAnsi="Marianne" w:cs="Mangal"/>
                <w:color w:val="00B0F0"/>
                <w:kern w:val="3"/>
                <w:sz w:val="20"/>
                <w:szCs w:val="20"/>
                <w:lang w:val="fr-FR" w:eastAsia="zh-CN" w:bidi="hi-IN"/>
              </w:rPr>
            </w:pPr>
            <w:r w:rsidRPr="00CA3C33">
              <w:rPr>
                <w:rFonts w:ascii="Marianne" w:eastAsia="SimSun" w:hAnsi="Marianne" w:cs="Mangal"/>
                <w:color w:val="00B0F0"/>
                <w:kern w:val="3"/>
                <w:sz w:val="20"/>
                <w:szCs w:val="20"/>
                <w:lang w:val="fr-FR" w:eastAsia="zh-CN" w:bidi="hi-IN"/>
              </w:rPr>
              <w:t>70</w:t>
            </w:r>
            <w:r w:rsidRPr="00CA3C33">
              <w:rPr>
                <w:rFonts w:ascii="Courier New" w:eastAsia="SimSun" w:hAnsi="Courier New" w:cs="Courier New"/>
                <w:color w:val="00B0F0"/>
                <w:kern w:val="3"/>
                <w:sz w:val="20"/>
                <w:szCs w:val="20"/>
                <w:lang w:val="fr-FR" w:eastAsia="zh-CN" w:bidi="hi-IN"/>
              </w:rPr>
              <w:t> </w:t>
            </w:r>
            <w:r w:rsidRPr="00CA3C33">
              <w:rPr>
                <w:rFonts w:ascii="Marianne" w:eastAsia="SimSun" w:hAnsi="Marianne" w:cs="Mangal"/>
                <w:color w:val="00B0F0"/>
                <w:kern w:val="3"/>
                <w:sz w:val="20"/>
                <w:szCs w:val="20"/>
                <w:lang w:val="fr-FR" w:eastAsia="zh-CN" w:bidi="hi-IN"/>
              </w:rPr>
              <w:t xml:space="preserve">000 </w:t>
            </w:r>
            <w:r w:rsidRPr="00CA3C33">
              <w:rPr>
                <w:rFonts w:ascii="Marianne" w:eastAsia="SimSun" w:hAnsi="Marianne" w:cs="Marianne"/>
                <w:color w:val="00B0F0"/>
                <w:kern w:val="3"/>
                <w:sz w:val="20"/>
                <w:szCs w:val="20"/>
                <w:lang w:val="fr-FR" w:eastAsia="zh-CN" w:bidi="hi-IN"/>
              </w:rPr>
              <w:t>€</w:t>
            </w:r>
          </w:p>
        </w:tc>
        <w:tc>
          <w:tcPr>
            <w:tcW w:w="572" w:type="pct"/>
            <w:shd w:val="clear" w:color="auto" w:fill="auto"/>
            <w:vAlign w:val="center"/>
          </w:tcPr>
          <w:p w14:paraId="3F7D53B2" w14:textId="77777777" w:rsidR="00410645" w:rsidRPr="00A1542A" w:rsidRDefault="00410645" w:rsidP="00CA3C33">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vMerge/>
            <w:shd w:val="clear" w:color="auto" w:fill="auto"/>
            <w:vAlign w:val="center"/>
          </w:tcPr>
          <w:p w14:paraId="4600B05A" w14:textId="112F560C"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693" w:type="pct"/>
            <w:vMerge/>
            <w:tcBorders>
              <w:bottom w:val="single" w:sz="4" w:space="0" w:color="auto"/>
            </w:tcBorders>
            <w:shd w:val="clear" w:color="auto" w:fill="auto"/>
            <w:vAlign w:val="center"/>
          </w:tcPr>
          <w:p w14:paraId="237A3A9F" w14:textId="77777777"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0" w:type="pct"/>
            <w:shd w:val="clear" w:color="auto" w:fill="auto"/>
            <w:vAlign w:val="center"/>
          </w:tcPr>
          <w:p w14:paraId="2327BC02" w14:textId="77777777" w:rsidR="00410645" w:rsidRPr="00A1542A" w:rsidRDefault="00410645"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A1542A" w:rsidRPr="00CA3C33" w14:paraId="44D31DFB" w14:textId="77777777" w:rsidTr="00B718CC">
        <w:tc>
          <w:tcPr>
            <w:tcW w:w="1555" w:type="pct"/>
            <w:gridSpan w:val="2"/>
            <w:vMerge w:val="restart"/>
            <w:shd w:val="clear" w:color="auto" w:fill="auto"/>
            <w:vAlign w:val="center"/>
          </w:tcPr>
          <w:p w14:paraId="1130D40A" w14:textId="77777777" w:rsidR="00A1542A" w:rsidRPr="00CA3C33" w:rsidRDefault="00A1542A" w:rsidP="00CA3C33">
            <w:pPr>
              <w:suppressLineNumbers/>
              <w:suppressAutoHyphens/>
              <w:jc w:val="center"/>
              <w:rPr>
                <w:rFonts w:ascii="Marianne" w:eastAsia="SimSun" w:hAnsi="Marianne" w:cs="Mangal"/>
                <w:color w:val="00B0F0"/>
                <w:kern w:val="2"/>
                <w:sz w:val="20"/>
                <w:szCs w:val="20"/>
                <w:lang w:val="fr-FR" w:eastAsia="zh-CN" w:bidi="hi-IN"/>
              </w:rPr>
            </w:pPr>
            <w:r w:rsidRPr="00CA3C33">
              <w:rPr>
                <w:rFonts w:ascii="Marianne" w:eastAsia="SimSun" w:hAnsi="Marianne" w:cs="Mangal"/>
                <w:color w:val="00B0F0"/>
                <w:kern w:val="2"/>
                <w:sz w:val="20"/>
                <w:szCs w:val="20"/>
                <w:lang w:val="fr-FR" w:eastAsia="zh-CN" w:bidi="hi-IN"/>
              </w:rPr>
              <w:t>Travaux d’accessibilité ou d’adaptation</w:t>
            </w:r>
          </w:p>
        </w:tc>
        <w:tc>
          <w:tcPr>
            <w:tcW w:w="654" w:type="pct"/>
            <w:vMerge w:val="restart"/>
            <w:shd w:val="clear" w:color="auto" w:fill="auto"/>
            <w:vAlign w:val="center"/>
          </w:tcPr>
          <w:p w14:paraId="19433FE1" w14:textId="77777777" w:rsidR="00A1542A" w:rsidRPr="00CA3C33" w:rsidRDefault="00A1542A" w:rsidP="00B718CC">
            <w:pPr>
              <w:suppressAutoHyphens/>
              <w:autoSpaceDN w:val="0"/>
              <w:jc w:val="center"/>
              <w:textAlignment w:val="baseline"/>
              <w:rPr>
                <w:rFonts w:ascii="Marianne" w:eastAsia="SimSun" w:hAnsi="Marianne" w:cs="Mangal"/>
                <w:color w:val="00B0F0"/>
                <w:kern w:val="3"/>
                <w:sz w:val="20"/>
                <w:szCs w:val="20"/>
                <w:lang w:val="fr-FR" w:eastAsia="zh-CN" w:bidi="hi-IN"/>
              </w:rPr>
            </w:pPr>
            <w:r w:rsidRPr="00CA3C33">
              <w:rPr>
                <w:rFonts w:ascii="Marianne" w:eastAsia="SimSun" w:hAnsi="Marianne" w:cs="Mangal"/>
                <w:color w:val="00B0F0"/>
                <w:kern w:val="3"/>
                <w:sz w:val="20"/>
                <w:szCs w:val="20"/>
                <w:lang w:val="fr-FR" w:eastAsia="zh-CN" w:bidi="hi-IN"/>
              </w:rPr>
              <w:t>22</w:t>
            </w:r>
            <w:r w:rsidRPr="00CA3C33">
              <w:rPr>
                <w:rFonts w:ascii="Courier New" w:eastAsia="SimSun" w:hAnsi="Courier New" w:cs="Courier New"/>
                <w:color w:val="00B0F0"/>
                <w:kern w:val="3"/>
                <w:sz w:val="20"/>
                <w:szCs w:val="20"/>
                <w:lang w:val="fr-FR" w:eastAsia="zh-CN" w:bidi="hi-IN"/>
              </w:rPr>
              <w:t> </w:t>
            </w:r>
            <w:r w:rsidRPr="00CA3C33">
              <w:rPr>
                <w:rFonts w:ascii="Marianne" w:eastAsia="SimSun" w:hAnsi="Marianne" w:cs="Mangal"/>
                <w:color w:val="00B0F0"/>
                <w:kern w:val="3"/>
                <w:sz w:val="20"/>
                <w:szCs w:val="20"/>
                <w:lang w:val="fr-FR" w:eastAsia="zh-CN" w:bidi="hi-IN"/>
              </w:rPr>
              <w:t xml:space="preserve">000 </w:t>
            </w:r>
            <w:r w:rsidRPr="00CA3C33">
              <w:rPr>
                <w:rFonts w:ascii="Marianne" w:eastAsia="SimSun" w:hAnsi="Marianne" w:cs="Marianne"/>
                <w:color w:val="00B0F0"/>
                <w:kern w:val="3"/>
                <w:sz w:val="20"/>
                <w:szCs w:val="20"/>
                <w:lang w:val="fr-FR" w:eastAsia="zh-CN" w:bidi="hi-IN"/>
              </w:rPr>
              <w:t>€</w:t>
            </w:r>
          </w:p>
        </w:tc>
        <w:tc>
          <w:tcPr>
            <w:tcW w:w="572" w:type="pct"/>
            <w:shd w:val="thinDiagStripe" w:color="auto" w:fill="auto"/>
            <w:vAlign w:val="center"/>
          </w:tcPr>
          <w:p w14:paraId="43F64FB6" w14:textId="77777777" w:rsidR="00A1542A" w:rsidRPr="00A1542A" w:rsidRDefault="00A1542A" w:rsidP="00CA3C33">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5B5CE310" w14:textId="45CE9C66"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70</w:t>
            </w:r>
            <w:r w:rsidR="00410645">
              <w:rPr>
                <w:rFonts w:ascii="Marianne" w:eastAsia="SimSun" w:hAnsi="Marianne" w:cs="Mangal"/>
                <w:color w:val="00B0F0"/>
                <w:kern w:val="2"/>
                <w:sz w:val="18"/>
                <w:szCs w:val="20"/>
                <w:lang w:val="fr-FR" w:eastAsia="zh-CN" w:bidi="hi-IN"/>
              </w:rPr>
              <w:t xml:space="preserve"> </w:t>
            </w:r>
            <w:r w:rsidRPr="00A1542A">
              <w:rPr>
                <w:rFonts w:ascii="Marianne" w:eastAsia="SimSun" w:hAnsi="Marianne" w:cs="Mangal"/>
                <w:color w:val="00B0F0"/>
                <w:kern w:val="2"/>
                <w:sz w:val="18"/>
                <w:szCs w:val="20"/>
                <w:lang w:val="fr-FR" w:eastAsia="zh-CN" w:bidi="hi-IN"/>
              </w:rPr>
              <w:t>% très modestes</w:t>
            </w:r>
          </w:p>
        </w:tc>
        <w:tc>
          <w:tcPr>
            <w:tcW w:w="693" w:type="pct"/>
            <w:shd w:val="thinDiagStripe" w:color="auto" w:fill="auto"/>
            <w:vAlign w:val="center"/>
          </w:tcPr>
          <w:p w14:paraId="157FD6E0"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0" w:type="pct"/>
            <w:vMerge w:val="restart"/>
            <w:shd w:val="clear" w:color="auto" w:fill="auto"/>
            <w:vAlign w:val="center"/>
          </w:tcPr>
          <w:p w14:paraId="6462FEBA" w14:textId="5FE09750"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Pas de majoration possible</w:t>
            </w:r>
          </w:p>
        </w:tc>
      </w:tr>
      <w:tr w:rsidR="00A1542A" w:rsidRPr="00CA3C33" w14:paraId="079DF474" w14:textId="77777777" w:rsidTr="00B718CC">
        <w:tc>
          <w:tcPr>
            <w:tcW w:w="1555" w:type="pct"/>
            <w:gridSpan w:val="2"/>
            <w:vMerge/>
            <w:shd w:val="clear" w:color="auto" w:fill="auto"/>
            <w:vAlign w:val="center"/>
          </w:tcPr>
          <w:p w14:paraId="7231FC0C" w14:textId="77777777" w:rsidR="00A1542A" w:rsidRPr="00CA3C33" w:rsidRDefault="00A1542A" w:rsidP="00CA3C33">
            <w:pPr>
              <w:suppressLineNumbers/>
              <w:suppressAutoHyphens/>
              <w:jc w:val="center"/>
              <w:rPr>
                <w:rFonts w:ascii="Marianne" w:eastAsia="SimSun" w:hAnsi="Marianne" w:cs="Mangal"/>
                <w:color w:val="00B0F0"/>
                <w:kern w:val="2"/>
                <w:sz w:val="20"/>
                <w:szCs w:val="20"/>
                <w:lang w:val="fr-FR" w:eastAsia="zh-CN" w:bidi="hi-IN"/>
              </w:rPr>
            </w:pPr>
          </w:p>
        </w:tc>
        <w:tc>
          <w:tcPr>
            <w:tcW w:w="654" w:type="pct"/>
            <w:vMerge/>
            <w:shd w:val="clear" w:color="auto" w:fill="auto"/>
            <w:vAlign w:val="center"/>
          </w:tcPr>
          <w:p w14:paraId="029F5EB6" w14:textId="77777777" w:rsidR="00A1542A" w:rsidRPr="00CA3C33" w:rsidRDefault="00A1542A" w:rsidP="00B718CC">
            <w:pPr>
              <w:suppressAutoHyphens/>
              <w:autoSpaceDN w:val="0"/>
              <w:jc w:val="center"/>
              <w:textAlignment w:val="baseline"/>
              <w:rPr>
                <w:rFonts w:ascii="Marianne" w:eastAsia="SimSun" w:hAnsi="Marianne" w:cs="Mangal"/>
                <w:color w:val="00B0F0"/>
                <w:kern w:val="3"/>
                <w:sz w:val="20"/>
                <w:szCs w:val="20"/>
                <w:lang w:val="fr-FR" w:eastAsia="zh-CN" w:bidi="hi-IN"/>
              </w:rPr>
            </w:pPr>
          </w:p>
        </w:tc>
        <w:tc>
          <w:tcPr>
            <w:tcW w:w="572" w:type="pct"/>
            <w:shd w:val="thinDiagStripe" w:color="auto" w:fill="auto"/>
            <w:vAlign w:val="center"/>
          </w:tcPr>
          <w:p w14:paraId="37011375" w14:textId="77777777" w:rsidR="00A1542A" w:rsidRPr="00A1542A" w:rsidRDefault="00A1542A" w:rsidP="00CA3C33">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3F5430D8" w14:textId="2252DC75"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50</w:t>
            </w:r>
            <w:r w:rsidR="00410645">
              <w:rPr>
                <w:rFonts w:ascii="Marianne" w:eastAsia="SimSun" w:hAnsi="Marianne" w:cs="Mangal"/>
                <w:color w:val="00B0F0"/>
                <w:kern w:val="2"/>
                <w:sz w:val="18"/>
                <w:szCs w:val="20"/>
                <w:lang w:val="fr-FR" w:eastAsia="zh-CN" w:bidi="hi-IN"/>
              </w:rPr>
              <w:t xml:space="preserve"> </w:t>
            </w:r>
            <w:r w:rsidRPr="00A1542A">
              <w:rPr>
                <w:rFonts w:ascii="Marianne" w:eastAsia="SimSun" w:hAnsi="Marianne" w:cs="Mangal"/>
                <w:color w:val="00B0F0"/>
                <w:kern w:val="2"/>
                <w:sz w:val="18"/>
                <w:szCs w:val="20"/>
                <w:lang w:val="fr-FR" w:eastAsia="zh-CN" w:bidi="hi-IN"/>
              </w:rPr>
              <w:t>% modestes</w:t>
            </w:r>
          </w:p>
        </w:tc>
        <w:tc>
          <w:tcPr>
            <w:tcW w:w="693" w:type="pct"/>
            <w:shd w:val="thinDiagStripe" w:color="auto" w:fill="auto"/>
            <w:vAlign w:val="center"/>
          </w:tcPr>
          <w:p w14:paraId="1BE2A7F0"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0" w:type="pct"/>
            <w:vMerge/>
            <w:shd w:val="clear" w:color="auto" w:fill="auto"/>
            <w:vAlign w:val="center"/>
          </w:tcPr>
          <w:p w14:paraId="61515104"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A1542A" w:rsidRPr="00CA3C33" w14:paraId="503FC91E" w14:textId="77777777" w:rsidTr="00B718CC">
        <w:tc>
          <w:tcPr>
            <w:tcW w:w="1555" w:type="pct"/>
            <w:gridSpan w:val="2"/>
            <w:vMerge w:val="restart"/>
            <w:shd w:val="clear" w:color="auto" w:fill="auto"/>
            <w:vAlign w:val="center"/>
          </w:tcPr>
          <w:p w14:paraId="51B7AC21" w14:textId="77777777" w:rsidR="00A1542A" w:rsidRPr="00CA3C33" w:rsidRDefault="00A1542A" w:rsidP="00CA3C33">
            <w:pPr>
              <w:suppressLineNumbers/>
              <w:suppressAutoHyphens/>
              <w:jc w:val="center"/>
              <w:rPr>
                <w:rFonts w:ascii="Marianne" w:eastAsia="SimSun" w:hAnsi="Marianne" w:cs="Mangal"/>
                <w:color w:val="00B0F0"/>
                <w:kern w:val="2"/>
                <w:sz w:val="20"/>
                <w:szCs w:val="20"/>
                <w:lang w:val="fr-FR" w:eastAsia="zh-CN" w:bidi="hi-IN"/>
              </w:rPr>
            </w:pPr>
            <w:r w:rsidRPr="00CA3C33">
              <w:rPr>
                <w:rFonts w:ascii="Marianne" w:eastAsia="SimSun" w:hAnsi="Marianne" w:cs="Mangal"/>
                <w:color w:val="00B0F0"/>
                <w:kern w:val="2"/>
                <w:sz w:val="20"/>
                <w:szCs w:val="20"/>
                <w:lang w:val="fr-FR" w:eastAsia="zh-CN" w:bidi="hi-IN"/>
              </w:rPr>
              <w:t>Autres travaux</w:t>
            </w:r>
          </w:p>
        </w:tc>
        <w:tc>
          <w:tcPr>
            <w:tcW w:w="654" w:type="pct"/>
            <w:vMerge w:val="restart"/>
            <w:shd w:val="clear" w:color="auto" w:fill="auto"/>
            <w:vAlign w:val="center"/>
          </w:tcPr>
          <w:p w14:paraId="048D4CDD" w14:textId="77777777" w:rsidR="00A1542A" w:rsidRPr="00A1542A" w:rsidRDefault="00A1542A" w:rsidP="00B718CC">
            <w:pPr>
              <w:suppressAutoHyphens/>
              <w:autoSpaceDN w:val="0"/>
              <w:jc w:val="center"/>
              <w:textAlignment w:val="baseline"/>
              <w:rPr>
                <w:rFonts w:ascii="Marianne" w:eastAsia="SimSun" w:hAnsi="Marianne" w:cs="Mangal"/>
                <w:color w:val="00B0F0"/>
                <w:kern w:val="3"/>
                <w:sz w:val="18"/>
                <w:szCs w:val="20"/>
                <w:lang w:val="fr-FR" w:eastAsia="zh-CN" w:bidi="hi-IN"/>
              </w:rPr>
            </w:pPr>
            <w:r w:rsidRPr="00A1542A">
              <w:rPr>
                <w:rFonts w:ascii="Marianne" w:eastAsia="SimSun" w:hAnsi="Marianne" w:cs="Mangal"/>
                <w:color w:val="00B0F0"/>
                <w:kern w:val="3"/>
                <w:sz w:val="18"/>
                <w:szCs w:val="20"/>
                <w:lang w:val="fr-FR" w:eastAsia="zh-CN" w:bidi="hi-IN"/>
              </w:rPr>
              <w:t>20 000 €</w:t>
            </w:r>
          </w:p>
        </w:tc>
        <w:tc>
          <w:tcPr>
            <w:tcW w:w="572" w:type="pct"/>
            <w:vMerge w:val="restart"/>
            <w:shd w:val="clear" w:color="auto" w:fill="auto"/>
            <w:vAlign w:val="center"/>
          </w:tcPr>
          <w:p w14:paraId="0E534B5A" w14:textId="15AF639D" w:rsidR="00A1542A" w:rsidRPr="00A1542A" w:rsidRDefault="00A1542A" w:rsidP="00CA3C33">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2C7E7B9C" w14:textId="5FE04174"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35</w:t>
            </w:r>
            <w:r w:rsidR="00410645">
              <w:rPr>
                <w:rFonts w:ascii="Marianne" w:eastAsia="SimSun" w:hAnsi="Marianne" w:cs="Mangal"/>
                <w:color w:val="00B0F0"/>
                <w:kern w:val="2"/>
                <w:sz w:val="18"/>
                <w:szCs w:val="20"/>
                <w:lang w:val="fr-FR" w:eastAsia="zh-CN" w:bidi="hi-IN"/>
              </w:rPr>
              <w:t xml:space="preserve"> </w:t>
            </w:r>
            <w:r w:rsidRPr="00A1542A">
              <w:rPr>
                <w:rFonts w:ascii="Marianne" w:eastAsia="SimSun" w:hAnsi="Marianne" w:cs="Mangal"/>
                <w:color w:val="00B0F0"/>
                <w:kern w:val="2"/>
                <w:sz w:val="18"/>
                <w:szCs w:val="20"/>
                <w:lang w:val="fr-FR" w:eastAsia="zh-CN" w:bidi="hi-IN"/>
              </w:rPr>
              <w:t>% très modestes</w:t>
            </w:r>
          </w:p>
        </w:tc>
        <w:tc>
          <w:tcPr>
            <w:tcW w:w="693" w:type="pct"/>
            <w:shd w:val="clear" w:color="auto" w:fill="auto"/>
            <w:vAlign w:val="center"/>
          </w:tcPr>
          <w:p w14:paraId="0B58E731"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0" w:type="pct"/>
            <w:shd w:val="clear" w:color="auto" w:fill="auto"/>
            <w:vAlign w:val="center"/>
          </w:tcPr>
          <w:p w14:paraId="6CA9FC45"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r w:rsidR="00A1542A" w:rsidRPr="00CA3C33" w14:paraId="2E475414" w14:textId="77777777" w:rsidTr="00B718CC">
        <w:tc>
          <w:tcPr>
            <w:tcW w:w="1555" w:type="pct"/>
            <w:gridSpan w:val="2"/>
            <w:vMerge/>
            <w:shd w:val="clear" w:color="auto" w:fill="auto"/>
            <w:vAlign w:val="center"/>
          </w:tcPr>
          <w:p w14:paraId="3A136CE0" w14:textId="77777777" w:rsidR="00A1542A" w:rsidRPr="00CA3C33" w:rsidRDefault="00A1542A" w:rsidP="00CA3C33">
            <w:pPr>
              <w:suppressLineNumbers/>
              <w:suppressAutoHyphens/>
              <w:jc w:val="center"/>
              <w:rPr>
                <w:rFonts w:ascii="Marianne" w:eastAsia="SimSun" w:hAnsi="Marianne" w:cs="Mangal"/>
                <w:color w:val="00B0F0"/>
                <w:kern w:val="2"/>
                <w:sz w:val="20"/>
                <w:szCs w:val="20"/>
                <w:lang w:val="fr-FR" w:eastAsia="zh-CN" w:bidi="hi-IN"/>
              </w:rPr>
            </w:pPr>
          </w:p>
        </w:tc>
        <w:tc>
          <w:tcPr>
            <w:tcW w:w="654" w:type="pct"/>
            <w:vMerge/>
            <w:shd w:val="clear" w:color="auto" w:fill="auto"/>
            <w:vAlign w:val="center"/>
          </w:tcPr>
          <w:p w14:paraId="3F4A0505" w14:textId="77777777" w:rsidR="00A1542A" w:rsidRPr="00A1542A" w:rsidRDefault="00A1542A" w:rsidP="00CA3C33">
            <w:pPr>
              <w:suppressAutoHyphens/>
              <w:autoSpaceDN w:val="0"/>
              <w:textAlignment w:val="baseline"/>
              <w:rPr>
                <w:rFonts w:ascii="Marianne" w:eastAsia="SimSun" w:hAnsi="Marianne" w:cs="Mangal"/>
                <w:color w:val="00B0F0"/>
                <w:kern w:val="3"/>
                <w:sz w:val="18"/>
                <w:szCs w:val="20"/>
                <w:lang w:val="fr-FR" w:eastAsia="zh-CN" w:bidi="hi-IN"/>
              </w:rPr>
            </w:pPr>
          </w:p>
        </w:tc>
        <w:tc>
          <w:tcPr>
            <w:tcW w:w="572" w:type="pct"/>
            <w:vMerge/>
            <w:shd w:val="clear" w:color="auto" w:fill="auto"/>
            <w:vAlign w:val="center"/>
          </w:tcPr>
          <w:p w14:paraId="16449336" w14:textId="69B42706" w:rsidR="00A1542A" w:rsidRPr="00A1542A" w:rsidRDefault="00A1542A" w:rsidP="00CA3C33">
            <w:pPr>
              <w:suppressAutoHyphens/>
              <w:autoSpaceDN w:val="0"/>
              <w:textAlignment w:val="baseline"/>
              <w:rPr>
                <w:rFonts w:ascii="Marianne" w:eastAsia="SimSun" w:hAnsi="Marianne" w:cs="Mangal"/>
                <w:color w:val="00B0F0"/>
                <w:kern w:val="3"/>
                <w:sz w:val="18"/>
                <w:szCs w:val="20"/>
                <w:lang w:val="fr-FR" w:eastAsia="zh-CN" w:bidi="hi-IN"/>
              </w:rPr>
            </w:pPr>
          </w:p>
        </w:tc>
        <w:tc>
          <w:tcPr>
            <w:tcW w:w="816" w:type="pct"/>
            <w:shd w:val="clear" w:color="auto" w:fill="auto"/>
            <w:vAlign w:val="center"/>
          </w:tcPr>
          <w:p w14:paraId="5FD03D2E" w14:textId="393BEDE3"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r w:rsidRPr="00A1542A">
              <w:rPr>
                <w:rFonts w:ascii="Marianne" w:eastAsia="SimSun" w:hAnsi="Marianne" w:cs="Mangal"/>
                <w:color w:val="00B0F0"/>
                <w:kern w:val="2"/>
                <w:sz w:val="18"/>
                <w:szCs w:val="20"/>
                <w:lang w:val="fr-FR" w:eastAsia="zh-CN" w:bidi="hi-IN"/>
              </w:rPr>
              <w:t>20</w:t>
            </w:r>
            <w:r w:rsidR="00410645">
              <w:rPr>
                <w:rFonts w:ascii="Marianne" w:eastAsia="SimSun" w:hAnsi="Marianne" w:cs="Mangal"/>
                <w:color w:val="00B0F0"/>
                <w:kern w:val="2"/>
                <w:sz w:val="18"/>
                <w:szCs w:val="20"/>
                <w:lang w:val="fr-FR" w:eastAsia="zh-CN" w:bidi="hi-IN"/>
              </w:rPr>
              <w:t xml:space="preserve"> </w:t>
            </w:r>
            <w:bookmarkStart w:id="1" w:name="_GoBack"/>
            <w:bookmarkEnd w:id="1"/>
            <w:r w:rsidRPr="00A1542A">
              <w:rPr>
                <w:rFonts w:ascii="Marianne" w:eastAsia="SimSun" w:hAnsi="Marianne" w:cs="Mangal"/>
                <w:color w:val="00B0F0"/>
                <w:kern w:val="2"/>
                <w:sz w:val="18"/>
                <w:szCs w:val="20"/>
                <w:lang w:val="fr-FR" w:eastAsia="zh-CN" w:bidi="hi-IN"/>
              </w:rPr>
              <w:t>% modestes</w:t>
            </w:r>
          </w:p>
        </w:tc>
        <w:tc>
          <w:tcPr>
            <w:tcW w:w="693" w:type="pct"/>
            <w:shd w:val="clear" w:color="auto" w:fill="auto"/>
            <w:vAlign w:val="center"/>
          </w:tcPr>
          <w:p w14:paraId="52C80140"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c>
          <w:tcPr>
            <w:tcW w:w="710" w:type="pct"/>
            <w:shd w:val="clear" w:color="auto" w:fill="auto"/>
            <w:vAlign w:val="center"/>
          </w:tcPr>
          <w:p w14:paraId="5DE4D189" w14:textId="77777777" w:rsidR="00A1542A" w:rsidRPr="00A1542A" w:rsidRDefault="00A1542A" w:rsidP="00CA3C33">
            <w:pPr>
              <w:suppressLineNumbers/>
              <w:pBdr>
                <w:top w:val="none" w:sz="0" w:space="0" w:color="000000"/>
                <w:left w:val="none" w:sz="0" w:space="0" w:color="000000"/>
                <w:bottom w:val="none" w:sz="0" w:space="0" w:color="000000"/>
                <w:right w:val="none" w:sz="0" w:space="0" w:color="000000"/>
              </w:pBdr>
              <w:suppressAutoHyphens/>
              <w:jc w:val="center"/>
              <w:rPr>
                <w:rFonts w:ascii="Marianne" w:eastAsia="SimSun" w:hAnsi="Marianne" w:cs="Mangal"/>
                <w:color w:val="00B0F0"/>
                <w:kern w:val="2"/>
                <w:sz w:val="18"/>
                <w:szCs w:val="20"/>
                <w:lang w:val="fr-FR" w:eastAsia="zh-CN" w:bidi="hi-IN"/>
              </w:rPr>
            </w:pPr>
          </w:p>
        </w:tc>
      </w:tr>
    </w:tbl>
    <w:p w14:paraId="169A3E79" w14:textId="77777777" w:rsidR="00161294" w:rsidRPr="00702AA7" w:rsidRDefault="00161294" w:rsidP="00161294">
      <w:pPr>
        <w:spacing w:before="4" w:after="249" w:line="266" w:lineRule="exact"/>
        <w:jc w:val="both"/>
        <w:textAlignment w:val="baseline"/>
        <w:rPr>
          <w:rFonts w:ascii="Marianne" w:eastAsia="Arial Narrow" w:hAnsi="Marianne"/>
          <w:color w:val="000000"/>
          <w:lang w:val="fr-FR"/>
        </w:rPr>
      </w:pPr>
    </w:p>
    <w:tbl>
      <w:tblPr>
        <w:tblW w:w="9060"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57"/>
        <w:gridCol w:w="1358"/>
        <w:gridCol w:w="1314"/>
        <w:gridCol w:w="1148"/>
        <w:gridCol w:w="982"/>
        <w:gridCol w:w="1601"/>
      </w:tblGrid>
      <w:tr w:rsidR="00161294" w:rsidRPr="00026239" w14:paraId="5E8A7336" w14:textId="77777777" w:rsidTr="00CA3C33">
        <w:trPr>
          <w:trHeight w:val="450"/>
          <w:tblCellSpacing w:w="0" w:type="dxa"/>
        </w:trPr>
        <w:tc>
          <w:tcPr>
            <w:tcW w:w="9060" w:type="dxa"/>
            <w:gridSpan w:val="6"/>
            <w:shd w:val="clear" w:color="auto" w:fill="CCCCCC"/>
            <w:tcMar>
              <w:top w:w="0" w:type="dxa"/>
              <w:left w:w="11" w:type="dxa"/>
              <w:bottom w:w="0" w:type="dxa"/>
              <w:right w:w="11" w:type="dxa"/>
            </w:tcMar>
            <w:vAlign w:val="center"/>
            <w:hideMark/>
          </w:tcPr>
          <w:p w14:paraId="21E4B898" w14:textId="77777777" w:rsidR="00161294" w:rsidRPr="00026239" w:rsidRDefault="00161294" w:rsidP="00D03575">
            <w:pPr>
              <w:spacing w:before="100" w:beforeAutospacing="1" w:after="198" w:line="276" w:lineRule="auto"/>
              <w:jc w:val="center"/>
              <w:rPr>
                <w:rFonts w:eastAsia="Times New Roman"/>
                <w:color w:val="000000"/>
                <w:sz w:val="24"/>
                <w:szCs w:val="24"/>
                <w:lang w:val="fr-FR" w:eastAsia="fr-FR"/>
              </w:rPr>
            </w:pPr>
            <w:r w:rsidRPr="00A1542A">
              <w:rPr>
                <w:rFonts w:ascii="Marianne" w:eastAsia="Times New Roman" w:hAnsi="Marianne"/>
                <w:b/>
                <w:bCs/>
                <w:color w:val="000000"/>
                <w:sz w:val="18"/>
                <w:szCs w:val="20"/>
                <w:lang w:val="fr-FR" w:eastAsia="fr-FR"/>
              </w:rPr>
              <w:t>Propriétaires bailleurs</w:t>
            </w:r>
          </w:p>
        </w:tc>
      </w:tr>
      <w:tr w:rsidR="00161294" w:rsidRPr="00026239" w14:paraId="5EFCFBA8" w14:textId="77777777" w:rsidTr="00CA3C33">
        <w:trPr>
          <w:trHeight w:val="225"/>
          <w:tblCellSpacing w:w="0" w:type="dxa"/>
        </w:trPr>
        <w:tc>
          <w:tcPr>
            <w:tcW w:w="2657" w:type="dxa"/>
            <w:tcMar>
              <w:top w:w="0" w:type="dxa"/>
              <w:left w:w="11" w:type="dxa"/>
              <w:bottom w:w="0" w:type="dxa"/>
              <w:right w:w="0" w:type="dxa"/>
            </w:tcMar>
            <w:vAlign w:val="center"/>
            <w:hideMark/>
          </w:tcPr>
          <w:p w14:paraId="0072D036" w14:textId="77777777" w:rsidR="00161294" w:rsidRPr="00A1542A" w:rsidRDefault="00161294" w:rsidP="00D03575">
            <w:pPr>
              <w:spacing w:before="100" w:beforeAutospacing="1" w:after="198" w:line="225" w:lineRule="atLeast"/>
              <w:jc w:val="center"/>
              <w:rPr>
                <w:rFonts w:eastAsia="Times New Roman"/>
                <w:color w:val="000000"/>
                <w:sz w:val="18"/>
                <w:szCs w:val="24"/>
                <w:lang w:val="fr-FR" w:eastAsia="fr-FR"/>
              </w:rPr>
            </w:pPr>
          </w:p>
        </w:tc>
        <w:tc>
          <w:tcPr>
            <w:tcW w:w="1358" w:type="dxa"/>
            <w:tcMar>
              <w:top w:w="0" w:type="dxa"/>
              <w:left w:w="11" w:type="dxa"/>
              <w:bottom w:w="0" w:type="dxa"/>
              <w:right w:w="0" w:type="dxa"/>
            </w:tcMar>
            <w:vAlign w:val="center"/>
            <w:hideMark/>
          </w:tcPr>
          <w:p w14:paraId="4FAA692E" w14:textId="77777777" w:rsidR="00161294" w:rsidRPr="00A1542A" w:rsidRDefault="00161294" w:rsidP="00D03575">
            <w:pPr>
              <w:spacing w:before="100" w:beforeAutospacing="1" w:after="198" w:line="225" w:lineRule="atLeast"/>
              <w:jc w:val="center"/>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Plafond national</w:t>
            </w:r>
          </w:p>
        </w:tc>
        <w:tc>
          <w:tcPr>
            <w:tcW w:w="1314" w:type="dxa"/>
            <w:tcMar>
              <w:top w:w="0" w:type="dxa"/>
              <w:left w:w="11" w:type="dxa"/>
              <w:bottom w:w="0" w:type="dxa"/>
              <w:right w:w="0" w:type="dxa"/>
            </w:tcMar>
            <w:vAlign w:val="center"/>
            <w:hideMark/>
          </w:tcPr>
          <w:p w14:paraId="5791E114" w14:textId="77777777" w:rsidR="00161294" w:rsidRPr="00A1542A" w:rsidRDefault="00161294" w:rsidP="00D03575">
            <w:pPr>
              <w:spacing w:before="100" w:beforeAutospacing="1" w:after="198" w:line="225" w:lineRule="atLeast"/>
              <w:jc w:val="center"/>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Plafond adapté</w:t>
            </w:r>
          </w:p>
        </w:tc>
        <w:tc>
          <w:tcPr>
            <w:tcW w:w="1148" w:type="dxa"/>
            <w:tcMar>
              <w:top w:w="0" w:type="dxa"/>
              <w:left w:w="11" w:type="dxa"/>
              <w:bottom w:w="0" w:type="dxa"/>
              <w:right w:w="0" w:type="dxa"/>
            </w:tcMar>
            <w:vAlign w:val="center"/>
            <w:hideMark/>
          </w:tcPr>
          <w:p w14:paraId="127499A1" w14:textId="77777777" w:rsidR="00161294" w:rsidRPr="00A1542A" w:rsidRDefault="00161294" w:rsidP="00D03575">
            <w:pPr>
              <w:spacing w:before="100" w:beforeAutospacing="1" w:after="198" w:line="225" w:lineRule="atLeast"/>
              <w:jc w:val="center"/>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Taux national</w:t>
            </w:r>
          </w:p>
        </w:tc>
        <w:tc>
          <w:tcPr>
            <w:tcW w:w="982" w:type="dxa"/>
            <w:tcMar>
              <w:top w:w="0" w:type="dxa"/>
              <w:left w:w="11" w:type="dxa"/>
              <w:bottom w:w="0" w:type="dxa"/>
              <w:right w:w="0" w:type="dxa"/>
            </w:tcMar>
            <w:vAlign w:val="center"/>
            <w:hideMark/>
          </w:tcPr>
          <w:p w14:paraId="1E367568" w14:textId="77777777" w:rsidR="00161294" w:rsidRPr="00A1542A" w:rsidRDefault="00161294" w:rsidP="00D03575">
            <w:pPr>
              <w:spacing w:before="100" w:beforeAutospacing="1" w:after="198" w:line="225" w:lineRule="atLeast"/>
              <w:jc w:val="center"/>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Taux adapté</w:t>
            </w:r>
          </w:p>
        </w:tc>
        <w:tc>
          <w:tcPr>
            <w:tcW w:w="1601" w:type="dxa"/>
            <w:tcMar>
              <w:top w:w="0" w:type="dxa"/>
              <w:left w:w="11" w:type="dxa"/>
              <w:bottom w:w="0" w:type="dxa"/>
              <w:right w:w="11" w:type="dxa"/>
            </w:tcMar>
            <w:vAlign w:val="center"/>
            <w:hideMark/>
          </w:tcPr>
          <w:p w14:paraId="2A42C7F0" w14:textId="77777777" w:rsidR="00161294" w:rsidRPr="00A1542A" w:rsidRDefault="00161294" w:rsidP="00D03575">
            <w:pPr>
              <w:spacing w:before="100" w:beforeAutospacing="1" w:after="198" w:line="225" w:lineRule="atLeast"/>
              <w:jc w:val="center"/>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Observations</w:t>
            </w:r>
          </w:p>
        </w:tc>
      </w:tr>
      <w:tr w:rsidR="00161294" w:rsidRPr="00026239" w14:paraId="3865E296" w14:textId="77777777" w:rsidTr="00CA3C33">
        <w:trPr>
          <w:trHeight w:val="480"/>
          <w:tblCellSpacing w:w="0" w:type="dxa"/>
        </w:trPr>
        <w:tc>
          <w:tcPr>
            <w:tcW w:w="2657" w:type="dxa"/>
            <w:tcMar>
              <w:top w:w="0" w:type="dxa"/>
              <w:left w:w="11" w:type="dxa"/>
              <w:bottom w:w="0" w:type="dxa"/>
              <w:right w:w="0" w:type="dxa"/>
            </w:tcMar>
            <w:vAlign w:val="center"/>
            <w:hideMark/>
          </w:tcPr>
          <w:p w14:paraId="2A4F4216"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Projet de travaux lourds pour réhabiliter un logement indigne ou très dégradé</w:t>
            </w:r>
          </w:p>
        </w:tc>
        <w:tc>
          <w:tcPr>
            <w:tcW w:w="1358" w:type="dxa"/>
            <w:tcMar>
              <w:top w:w="0" w:type="dxa"/>
              <w:left w:w="11" w:type="dxa"/>
              <w:bottom w:w="0" w:type="dxa"/>
              <w:right w:w="0" w:type="dxa"/>
            </w:tcMar>
            <w:vAlign w:val="center"/>
            <w:hideMark/>
          </w:tcPr>
          <w:p w14:paraId="3DA7089B" w14:textId="60601DD2"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1 000 €</w:t>
            </w:r>
            <w:r w:rsidR="00A1542A" w:rsidRPr="00A1542A">
              <w:rPr>
                <w:rFonts w:ascii="Marianne" w:eastAsia="Times New Roman" w:hAnsi="Marianne"/>
                <w:color w:val="000000"/>
                <w:sz w:val="18"/>
                <w:szCs w:val="20"/>
                <w:lang w:val="fr-FR" w:eastAsia="fr-FR"/>
              </w:rPr>
              <w:t xml:space="preserve"> HT </w:t>
            </w:r>
            <w:r w:rsidRPr="00A1542A">
              <w:rPr>
                <w:rFonts w:ascii="Marianne" w:eastAsia="Times New Roman" w:hAnsi="Marianne"/>
                <w:color w:val="000000"/>
                <w:sz w:val="18"/>
                <w:szCs w:val="20"/>
                <w:lang w:val="fr-FR" w:eastAsia="fr-FR"/>
              </w:rPr>
              <w:t>/m²</w:t>
            </w:r>
          </w:p>
        </w:tc>
        <w:tc>
          <w:tcPr>
            <w:tcW w:w="1314" w:type="dxa"/>
            <w:tcMar>
              <w:top w:w="0" w:type="dxa"/>
              <w:left w:w="11" w:type="dxa"/>
              <w:bottom w:w="0" w:type="dxa"/>
              <w:right w:w="0" w:type="dxa"/>
            </w:tcMar>
            <w:vAlign w:val="center"/>
            <w:hideMark/>
          </w:tcPr>
          <w:p w14:paraId="4C01E824"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c>
          <w:tcPr>
            <w:tcW w:w="1148" w:type="dxa"/>
            <w:tcMar>
              <w:top w:w="0" w:type="dxa"/>
              <w:left w:w="11" w:type="dxa"/>
              <w:bottom w:w="0" w:type="dxa"/>
              <w:right w:w="0" w:type="dxa"/>
            </w:tcMar>
            <w:vAlign w:val="center"/>
            <w:hideMark/>
          </w:tcPr>
          <w:p w14:paraId="00339203"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35%</w:t>
            </w:r>
          </w:p>
        </w:tc>
        <w:tc>
          <w:tcPr>
            <w:tcW w:w="982" w:type="dxa"/>
            <w:tcMar>
              <w:top w:w="0" w:type="dxa"/>
              <w:left w:w="11" w:type="dxa"/>
              <w:bottom w:w="0" w:type="dxa"/>
              <w:right w:w="0" w:type="dxa"/>
            </w:tcMar>
            <w:vAlign w:val="center"/>
            <w:hideMark/>
          </w:tcPr>
          <w:p w14:paraId="557523E7"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c>
          <w:tcPr>
            <w:tcW w:w="1601" w:type="dxa"/>
            <w:tcMar>
              <w:top w:w="0" w:type="dxa"/>
              <w:left w:w="11" w:type="dxa"/>
              <w:bottom w:w="0" w:type="dxa"/>
              <w:right w:w="11" w:type="dxa"/>
            </w:tcMar>
            <w:vAlign w:val="center"/>
            <w:hideMark/>
          </w:tcPr>
          <w:p w14:paraId="09EF3235"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r>
      <w:tr w:rsidR="00161294" w:rsidRPr="00026239" w14:paraId="616F8EA7" w14:textId="77777777" w:rsidTr="00CA3C33">
        <w:trPr>
          <w:trHeight w:val="225"/>
          <w:tblCellSpacing w:w="0" w:type="dxa"/>
        </w:trPr>
        <w:tc>
          <w:tcPr>
            <w:tcW w:w="2657" w:type="dxa"/>
            <w:tcMar>
              <w:top w:w="0" w:type="dxa"/>
              <w:left w:w="11" w:type="dxa"/>
              <w:bottom w:w="0" w:type="dxa"/>
              <w:right w:w="0" w:type="dxa"/>
            </w:tcMar>
            <w:vAlign w:val="center"/>
            <w:hideMark/>
          </w:tcPr>
          <w:p w14:paraId="37B26B56"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Travaux pour la sécurité et la salubrité de l'habitat</w:t>
            </w:r>
          </w:p>
        </w:tc>
        <w:tc>
          <w:tcPr>
            <w:tcW w:w="1358" w:type="dxa"/>
            <w:vMerge w:val="restart"/>
            <w:tcMar>
              <w:top w:w="0" w:type="dxa"/>
              <w:left w:w="11" w:type="dxa"/>
              <w:bottom w:w="0" w:type="dxa"/>
              <w:right w:w="0" w:type="dxa"/>
            </w:tcMar>
            <w:vAlign w:val="center"/>
            <w:hideMark/>
          </w:tcPr>
          <w:p w14:paraId="52CC89B9" w14:textId="6264E52B" w:rsidR="00161294" w:rsidRPr="00A1542A" w:rsidRDefault="00161294" w:rsidP="00D03575">
            <w:pPr>
              <w:pBdr>
                <w:left w:val="single" w:sz="4" w:space="4" w:color="auto"/>
              </w:pBdr>
              <w:spacing w:before="100" w:beforeAutospacing="1" w:after="198" w:line="276" w:lineRule="auto"/>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750 €</w:t>
            </w:r>
            <w:r w:rsidR="00A1542A" w:rsidRPr="00A1542A">
              <w:rPr>
                <w:rFonts w:ascii="Marianne" w:eastAsia="Times New Roman" w:hAnsi="Marianne"/>
                <w:color w:val="000000"/>
                <w:sz w:val="18"/>
                <w:szCs w:val="20"/>
                <w:lang w:val="fr-FR" w:eastAsia="fr-FR"/>
              </w:rPr>
              <w:t xml:space="preserve"> HT </w:t>
            </w:r>
            <w:r w:rsidRPr="00A1542A">
              <w:rPr>
                <w:rFonts w:ascii="Marianne" w:eastAsia="Times New Roman" w:hAnsi="Marianne"/>
                <w:color w:val="000000"/>
                <w:sz w:val="18"/>
                <w:szCs w:val="20"/>
                <w:lang w:val="fr-FR" w:eastAsia="fr-FR"/>
              </w:rPr>
              <w:t>/m²</w:t>
            </w:r>
          </w:p>
          <w:p w14:paraId="0BCC62FD"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p>
        </w:tc>
        <w:tc>
          <w:tcPr>
            <w:tcW w:w="1314" w:type="dxa"/>
            <w:vMerge w:val="restart"/>
            <w:tcMar>
              <w:top w:w="0" w:type="dxa"/>
              <w:left w:w="11" w:type="dxa"/>
              <w:bottom w:w="0" w:type="dxa"/>
              <w:right w:w="0" w:type="dxa"/>
            </w:tcMar>
            <w:vAlign w:val="center"/>
            <w:hideMark/>
          </w:tcPr>
          <w:p w14:paraId="3AFE4326" w14:textId="77777777" w:rsidR="00161294" w:rsidRPr="00A1542A" w:rsidRDefault="00161294" w:rsidP="00D03575">
            <w:pPr>
              <w:spacing w:before="100" w:beforeAutospacing="1" w:after="240" w:line="276" w:lineRule="auto"/>
              <w:jc w:val="both"/>
              <w:rPr>
                <w:rFonts w:eastAsia="Times New Roman"/>
                <w:color w:val="000000"/>
                <w:sz w:val="18"/>
                <w:szCs w:val="24"/>
                <w:lang w:val="fr-FR" w:eastAsia="fr-FR"/>
              </w:rPr>
            </w:pPr>
          </w:p>
          <w:p w14:paraId="4762EE55"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p w14:paraId="395E1170"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p w14:paraId="68CFD85E"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p w14:paraId="08AC7075"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eastAsia="Times New Roman"/>
                <w:color w:val="000000"/>
                <w:sz w:val="18"/>
                <w:szCs w:val="24"/>
                <w:lang w:val="fr-FR" w:eastAsia="fr-FR"/>
              </w:rPr>
              <w:lastRenderedPageBreak/>
              <w:t> </w:t>
            </w:r>
          </w:p>
          <w:p w14:paraId="5A62F7F8"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c>
          <w:tcPr>
            <w:tcW w:w="1148" w:type="dxa"/>
            <w:tcMar>
              <w:top w:w="0" w:type="dxa"/>
              <w:left w:w="11" w:type="dxa"/>
              <w:bottom w:w="0" w:type="dxa"/>
              <w:right w:w="0" w:type="dxa"/>
            </w:tcMar>
            <w:vAlign w:val="center"/>
            <w:hideMark/>
          </w:tcPr>
          <w:p w14:paraId="21CFB92A"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lastRenderedPageBreak/>
              <w:t>35%</w:t>
            </w:r>
          </w:p>
        </w:tc>
        <w:tc>
          <w:tcPr>
            <w:tcW w:w="982" w:type="dxa"/>
            <w:tcMar>
              <w:top w:w="0" w:type="dxa"/>
              <w:left w:w="11" w:type="dxa"/>
              <w:bottom w:w="0" w:type="dxa"/>
              <w:right w:w="0" w:type="dxa"/>
            </w:tcMar>
            <w:vAlign w:val="center"/>
            <w:hideMark/>
          </w:tcPr>
          <w:p w14:paraId="38FF5274"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c>
          <w:tcPr>
            <w:tcW w:w="1601" w:type="dxa"/>
            <w:tcMar>
              <w:top w:w="0" w:type="dxa"/>
              <w:left w:w="11" w:type="dxa"/>
              <w:bottom w:w="0" w:type="dxa"/>
              <w:right w:w="11" w:type="dxa"/>
            </w:tcMar>
            <w:vAlign w:val="center"/>
            <w:hideMark/>
          </w:tcPr>
          <w:p w14:paraId="360B0FF2"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r>
      <w:tr w:rsidR="00161294" w:rsidRPr="00026239" w14:paraId="598BB277" w14:textId="77777777" w:rsidTr="00CA3C33">
        <w:trPr>
          <w:trHeight w:val="225"/>
          <w:tblCellSpacing w:w="0" w:type="dxa"/>
        </w:trPr>
        <w:tc>
          <w:tcPr>
            <w:tcW w:w="2657" w:type="dxa"/>
            <w:tcMar>
              <w:top w:w="0" w:type="dxa"/>
              <w:left w:w="11" w:type="dxa"/>
              <w:bottom w:w="0" w:type="dxa"/>
              <w:right w:w="0" w:type="dxa"/>
            </w:tcMar>
            <w:vAlign w:val="center"/>
            <w:hideMark/>
          </w:tcPr>
          <w:p w14:paraId="0FC09169"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Travaux pour l'autonomie de la personne</w:t>
            </w:r>
          </w:p>
        </w:tc>
        <w:tc>
          <w:tcPr>
            <w:tcW w:w="0" w:type="auto"/>
            <w:vMerge/>
            <w:vAlign w:val="center"/>
            <w:hideMark/>
          </w:tcPr>
          <w:p w14:paraId="69971C78" w14:textId="77777777" w:rsidR="00161294" w:rsidRPr="00A1542A" w:rsidRDefault="00161294" w:rsidP="00D03575">
            <w:pPr>
              <w:rPr>
                <w:rFonts w:eastAsia="Times New Roman"/>
                <w:color w:val="000000"/>
                <w:sz w:val="18"/>
                <w:szCs w:val="24"/>
                <w:lang w:val="fr-FR" w:eastAsia="fr-FR"/>
              </w:rPr>
            </w:pPr>
          </w:p>
        </w:tc>
        <w:tc>
          <w:tcPr>
            <w:tcW w:w="0" w:type="auto"/>
            <w:vMerge/>
            <w:vAlign w:val="center"/>
            <w:hideMark/>
          </w:tcPr>
          <w:p w14:paraId="652C11B1" w14:textId="77777777" w:rsidR="00161294" w:rsidRPr="00A1542A" w:rsidRDefault="00161294" w:rsidP="00D03575">
            <w:pPr>
              <w:rPr>
                <w:rFonts w:eastAsia="Times New Roman"/>
                <w:color w:val="000000"/>
                <w:sz w:val="18"/>
                <w:szCs w:val="24"/>
                <w:lang w:val="fr-FR" w:eastAsia="fr-FR"/>
              </w:rPr>
            </w:pPr>
          </w:p>
        </w:tc>
        <w:tc>
          <w:tcPr>
            <w:tcW w:w="1148" w:type="dxa"/>
            <w:tcMar>
              <w:top w:w="0" w:type="dxa"/>
              <w:left w:w="11" w:type="dxa"/>
              <w:bottom w:w="0" w:type="dxa"/>
              <w:right w:w="0" w:type="dxa"/>
            </w:tcMar>
            <w:vAlign w:val="center"/>
            <w:hideMark/>
          </w:tcPr>
          <w:p w14:paraId="66AF94EE"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35 %</w:t>
            </w:r>
          </w:p>
        </w:tc>
        <w:tc>
          <w:tcPr>
            <w:tcW w:w="982" w:type="dxa"/>
            <w:tcMar>
              <w:top w:w="0" w:type="dxa"/>
              <w:left w:w="11" w:type="dxa"/>
              <w:bottom w:w="0" w:type="dxa"/>
              <w:right w:w="0" w:type="dxa"/>
            </w:tcMar>
            <w:vAlign w:val="center"/>
            <w:hideMark/>
          </w:tcPr>
          <w:p w14:paraId="78F1624C"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c>
          <w:tcPr>
            <w:tcW w:w="1601" w:type="dxa"/>
            <w:tcMar>
              <w:top w:w="0" w:type="dxa"/>
              <w:left w:w="11" w:type="dxa"/>
              <w:bottom w:w="0" w:type="dxa"/>
              <w:right w:w="11" w:type="dxa"/>
            </w:tcMar>
            <w:vAlign w:val="center"/>
            <w:hideMark/>
          </w:tcPr>
          <w:p w14:paraId="5F54F6C4"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r>
      <w:tr w:rsidR="00161294" w:rsidRPr="00026239" w14:paraId="5EE9302A" w14:textId="77777777" w:rsidTr="00CA3C33">
        <w:trPr>
          <w:trHeight w:val="225"/>
          <w:tblCellSpacing w:w="0" w:type="dxa"/>
        </w:trPr>
        <w:tc>
          <w:tcPr>
            <w:tcW w:w="2657" w:type="dxa"/>
            <w:tcMar>
              <w:top w:w="0" w:type="dxa"/>
              <w:left w:w="11" w:type="dxa"/>
              <w:bottom w:w="0" w:type="dxa"/>
              <w:right w:w="0" w:type="dxa"/>
            </w:tcMar>
            <w:vAlign w:val="center"/>
            <w:hideMark/>
          </w:tcPr>
          <w:p w14:paraId="5F4A6355" w14:textId="77777777" w:rsidR="00161294" w:rsidRPr="00A1542A" w:rsidRDefault="00161294" w:rsidP="00D03575">
            <w:pPr>
              <w:spacing w:before="100" w:beforeAutospacing="1" w:after="198" w:line="225" w:lineRule="atLeast"/>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Travaux pour réhabiliter un logement moyennement dégradé</w:t>
            </w:r>
          </w:p>
        </w:tc>
        <w:tc>
          <w:tcPr>
            <w:tcW w:w="0" w:type="auto"/>
            <w:vMerge/>
            <w:vAlign w:val="center"/>
            <w:hideMark/>
          </w:tcPr>
          <w:p w14:paraId="43D1A77E" w14:textId="77777777" w:rsidR="00161294" w:rsidRPr="00A1542A" w:rsidRDefault="00161294" w:rsidP="00D03575">
            <w:pPr>
              <w:rPr>
                <w:rFonts w:eastAsia="Times New Roman"/>
                <w:color w:val="000000"/>
                <w:sz w:val="18"/>
                <w:szCs w:val="24"/>
                <w:lang w:val="fr-FR" w:eastAsia="fr-FR"/>
              </w:rPr>
            </w:pPr>
          </w:p>
        </w:tc>
        <w:tc>
          <w:tcPr>
            <w:tcW w:w="0" w:type="auto"/>
            <w:vMerge/>
            <w:vAlign w:val="center"/>
            <w:hideMark/>
          </w:tcPr>
          <w:p w14:paraId="5D137107" w14:textId="77777777" w:rsidR="00161294" w:rsidRPr="00A1542A" w:rsidRDefault="00161294" w:rsidP="00D03575">
            <w:pPr>
              <w:rPr>
                <w:rFonts w:eastAsia="Times New Roman"/>
                <w:color w:val="000000"/>
                <w:sz w:val="18"/>
                <w:szCs w:val="24"/>
                <w:lang w:val="fr-FR" w:eastAsia="fr-FR"/>
              </w:rPr>
            </w:pPr>
          </w:p>
        </w:tc>
        <w:tc>
          <w:tcPr>
            <w:tcW w:w="1148" w:type="dxa"/>
            <w:tcMar>
              <w:top w:w="0" w:type="dxa"/>
              <w:left w:w="11" w:type="dxa"/>
              <w:bottom w:w="0" w:type="dxa"/>
              <w:right w:w="0" w:type="dxa"/>
            </w:tcMar>
            <w:vAlign w:val="center"/>
            <w:hideMark/>
          </w:tcPr>
          <w:p w14:paraId="4DE3F4BB"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25 %</w:t>
            </w:r>
          </w:p>
        </w:tc>
        <w:tc>
          <w:tcPr>
            <w:tcW w:w="982" w:type="dxa"/>
            <w:tcMar>
              <w:top w:w="0" w:type="dxa"/>
              <w:left w:w="11" w:type="dxa"/>
              <w:bottom w:w="0" w:type="dxa"/>
              <w:right w:w="0" w:type="dxa"/>
            </w:tcMar>
            <w:vAlign w:val="center"/>
            <w:hideMark/>
          </w:tcPr>
          <w:p w14:paraId="3D3085F2"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c>
          <w:tcPr>
            <w:tcW w:w="1601" w:type="dxa"/>
            <w:tcMar>
              <w:top w:w="0" w:type="dxa"/>
              <w:left w:w="11" w:type="dxa"/>
              <w:bottom w:w="0" w:type="dxa"/>
              <w:right w:w="11" w:type="dxa"/>
            </w:tcMar>
            <w:vAlign w:val="center"/>
            <w:hideMark/>
          </w:tcPr>
          <w:p w14:paraId="098F70DB"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r>
      <w:tr w:rsidR="00161294" w:rsidRPr="00026239" w14:paraId="00F46626" w14:textId="77777777" w:rsidTr="00CA3C33">
        <w:trPr>
          <w:trHeight w:val="225"/>
          <w:tblCellSpacing w:w="0" w:type="dxa"/>
        </w:trPr>
        <w:tc>
          <w:tcPr>
            <w:tcW w:w="2657" w:type="dxa"/>
            <w:tcMar>
              <w:top w:w="0" w:type="dxa"/>
              <w:left w:w="11" w:type="dxa"/>
              <w:bottom w:w="0" w:type="dxa"/>
              <w:right w:w="0" w:type="dxa"/>
            </w:tcMar>
            <w:vAlign w:val="center"/>
            <w:hideMark/>
          </w:tcPr>
          <w:p w14:paraId="32E99459" w14:textId="77777777" w:rsidR="00161294" w:rsidRPr="00A1542A" w:rsidRDefault="00161294" w:rsidP="00D03575">
            <w:pPr>
              <w:spacing w:before="100" w:beforeAutospacing="1" w:after="198" w:line="225" w:lineRule="atLeast"/>
              <w:jc w:val="both"/>
              <w:rPr>
                <w:rFonts w:eastAsia="Times New Roman"/>
                <w:sz w:val="18"/>
                <w:szCs w:val="24"/>
                <w:lang w:val="fr-FR" w:eastAsia="fr-FR"/>
              </w:rPr>
            </w:pPr>
            <w:r w:rsidRPr="00A1542A">
              <w:rPr>
                <w:rFonts w:ascii="Marianne" w:eastAsia="Times New Roman" w:hAnsi="Marianne"/>
                <w:sz w:val="18"/>
                <w:szCs w:val="20"/>
                <w:lang w:val="fr-FR" w:eastAsia="fr-FR"/>
              </w:rPr>
              <w:lastRenderedPageBreak/>
              <w:t>Travaux de rénovation énergétique visant à améliorer la performance globale du logement</w:t>
            </w:r>
          </w:p>
        </w:tc>
        <w:tc>
          <w:tcPr>
            <w:tcW w:w="0" w:type="auto"/>
            <w:vMerge/>
            <w:vAlign w:val="center"/>
            <w:hideMark/>
          </w:tcPr>
          <w:p w14:paraId="45ECF30C" w14:textId="77777777" w:rsidR="00161294" w:rsidRPr="00A1542A" w:rsidRDefault="00161294" w:rsidP="00D03575">
            <w:pPr>
              <w:rPr>
                <w:rFonts w:eastAsia="Times New Roman"/>
                <w:color w:val="000000"/>
                <w:sz w:val="18"/>
                <w:szCs w:val="24"/>
                <w:lang w:val="fr-FR" w:eastAsia="fr-FR"/>
              </w:rPr>
            </w:pPr>
          </w:p>
        </w:tc>
        <w:tc>
          <w:tcPr>
            <w:tcW w:w="0" w:type="auto"/>
            <w:vMerge/>
            <w:vAlign w:val="center"/>
            <w:hideMark/>
          </w:tcPr>
          <w:p w14:paraId="2E34EF99" w14:textId="77777777" w:rsidR="00161294" w:rsidRPr="00A1542A" w:rsidRDefault="00161294" w:rsidP="00D03575">
            <w:pPr>
              <w:rPr>
                <w:rFonts w:eastAsia="Times New Roman"/>
                <w:color w:val="000000"/>
                <w:sz w:val="18"/>
                <w:szCs w:val="24"/>
                <w:lang w:val="fr-FR" w:eastAsia="fr-FR"/>
              </w:rPr>
            </w:pPr>
          </w:p>
        </w:tc>
        <w:tc>
          <w:tcPr>
            <w:tcW w:w="1148" w:type="dxa"/>
            <w:tcMar>
              <w:top w:w="0" w:type="dxa"/>
              <w:left w:w="11" w:type="dxa"/>
              <w:bottom w:w="0" w:type="dxa"/>
              <w:right w:w="0" w:type="dxa"/>
            </w:tcMar>
            <w:vAlign w:val="center"/>
            <w:hideMark/>
          </w:tcPr>
          <w:p w14:paraId="3FD88B10"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25 %</w:t>
            </w:r>
          </w:p>
        </w:tc>
        <w:tc>
          <w:tcPr>
            <w:tcW w:w="982" w:type="dxa"/>
            <w:tcMar>
              <w:top w:w="0" w:type="dxa"/>
              <w:left w:w="11" w:type="dxa"/>
              <w:bottom w:w="0" w:type="dxa"/>
              <w:right w:w="0" w:type="dxa"/>
            </w:tcMar>
            <w:vAlign w:val="center"/>
            <w:hideMark/>
          </w:tcPr>
          <w:p w14:paraId="715BAD6A"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c>
          <w:tcPr>
            <w:tcW w:w="1601" w:type="dxa"/>
            <w:tcMar>
              <w:top w:w="0" w:type="dxa"/>
              <w:left w:w="11" w:type="dxa"/>
              <w:bottom w:w="0" w:type="dxa"/>
              <w:right w:w="11" w:type="dxa"/>
            </w:tcMar>
            <w:vAlign w:val="center"/>
            <w:hideMark/>
          </w:tcPr>
          <w:p w14:paraId="6518BC15" w14:textId="77777777" w:rsidR="00161294" w:rsidRPr="00A1542A" w:rsidRDefault="00161294" w:rsidP="00D03575">
            <w:pPr>
              <w:spacing w:before="100" w:beforeAutospacing="1" w:after="198" w:line="225"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r>
      <w:tr w:rsidR="00161294" w:rsidRPr="00026239" w14:paraId="207DE689" w14:textId="77777777" w:rsidTr="00CA3C33">
        <w:trPr>
          <w:trHeight w:val="480"/>
          <w:tblCellSpacing w:w="0" w:type="dxa"/>
        </w:trPr>
        <w:tc>
          <w:tcPr>
            <w:tcW w:w="2657" w:type="dxa"/>
            <w:tcMar>
              <w:top w:w="0" w:type="dxa"/>
              <w:left w:w="11" w:type="dxa"/>
              <w:bottom w:w="0" w:type="dxa"/>
              <w:right w:w="0" w:type="dxa"/>
            </w:tcMar>
            <w:vAlign w:val="center"/>
            <w:hideMark/>
          </w:tcPr>
          <w:p w14:paraId="3AFF5E3A"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lastRenderedPageBreak/>
              <w:t>Travaux suite à une procédure RSD ou un contrôle de décence</w:t>
            </w:r>
          </w:p>
        </w:tc>
        <w:tc>
          <w:tcPr>
            <w:tcW w:w="0" w:type="auto"/>
            <w:vMerge/>
            <w:vAlign w:val="center"/>
            <w:hideMark/>
          </w:tcPr>
          <w:p w14:paraId="71CEA72B" w14:textId="77777777" w:rsidR="00161294" w:rsidRPr="00A1542A" w:rsidRDefault="00161294" w:rsidP="00D03575">
            <w:pPr>
              <w:rPr>
                <w:rFonts w:eastAsia="Times New Roman"/>
                <w:color w:val="000000"/>
                <w:sz w:val="18"/>
                <w:szCs w:val="24"/>
                <w:lang w:val="fr-FR" w:eastAsia="fr-FR"/>
              </w:rPr>
            </w:pPr>
          </w:p>
        </w:tc>
        <w:tc>
          <w:tcPr>
            <w:tcW w:w="0" w:type="auto"/>
            <w:vMerge/>
            <w:vAlign w:val="center"/>
            <w:hideMark/>
          </w:tcPr>
          <w:p w14:paraId="1FF00898" w14:textId="77777777" w:rsidR="00161294" w:rsidRPr="00A1542A" w:rsidRDefault="00161294" w:rsidP="00D03575">
            <w:pPr>
              <w:rPr>
                <w:rFonts w:eastAsia="Times New Roman"/>
                <w:color w:val="000000"/>
                <w:sz w:val="18"/>
                <w:szCs w:val="24"/>
                <w:lang w:val="fr-FR" w:eastAsia="fr-FR"/>
              </w:rPr>
            </w:pPr>
          </w:p>
        </w:tc>
        <w:tc>
          <w:tcPr>
            <w:tcW w:w="1148" w:type="dxa"/>
            <w:tcMar>
              <w:top w:w="0" w:type="dxa"/>
              <w:left w:w="11" w:type="dxa"/>
              <w:bottom w:w="0" w:type="dxa"/>
              <w:right w:w="0" w:type="dxa"/>
            </w:tcMar>
            <w:vAlign w:val="center"/>
            <w:hideMark/>
          </w:tcPr>
          <w:p w14:paraId="56867F51"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25 %</w:t>
            </w:r>
          </w:p>
        </w:tc>
        <w:tc>
          <w:tcPr>
            <w:tcW w:w="982" w:type="dxa"/>
            <w:tcMar>
              <w:top w:w="0" w:type="dxa"/>
              <w:left w:w="11" w:type="dxa"/>
              <w:bottom w:w="0" w:type="dxa"/>
              <w:right w:w="0" w:type="dxa"/>
            </w:tcMar>
            <w:vAlign w:val="center"/>
            <w:hideMark/>
          </w:tcPr>
          <w:p w14:paraId="00CF26F0"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c>
          <w:tcPr>
            <w:tcW w:w="1601" w:type="dxa"/>
            <w:tcMar>
              <w:top w:w="0" w:type="dxa"/>
              <w:left w:w="11" w:type="dxa"/>
              <w:bottom w:w="0" w:type="dxa"/>
              <w:right w:w="11" w:type="dxa"/>
            </w:tcMar>
            <w:vAlign w:val="center"/>
            <w:hideMark/>
          </w:tcPr>
          <w:p w14:paraId="261576DE" w14:textId="77777777" w:rsidR="00161294" w:rsidRPr="00A1542A" w:rsidRDefault="00161294" w:rsidP="00D03575">
            <w:pPr>
              <w:spacing w:before="100" w:beforeAutospacing="1" w:after="198" w:line="276" w:lineRule="auto"/>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r>
      <w:tr w:rsidR="00161294" w:rsidRPr="00026239" w14:paraId="51A35335" w14:textId="77777777" w:rsidTr="00CA3C33">
        <w:trPr>
          <w:trHeight w:val="210"/>
          <w:tblCellSpacing w:w="0" w:type="dxa"/>
        </w:trPr>
        <w:tc>
          <w:tcPr>
            <w:tcW w:w="2657" w:type="dxa"/>
            <w:tcMar>
              <w:top w:w="0" w:type="dxa"/>
              <w:left w:w="11" w:type="dxa"/>
              <w:bottom w:w="0" w:type="dxa"/>
              <w:right w:w="0" w:type="dxa"/>
            </w:tcMar>
            <w:vAlign w:val="center"/>
            <w:hideMark/>
          </w:tcPr>
          <w:p w14:paraId="1901EA7B" w14:textId="77777777" w:rsidR="00161294" w:rsidRPr="00A1542A" w:rsidRDefault="00161294" w:rsidP="00D03575">
            <w:pPr>
              <w:spacing w:before="100" w:beforeAutospacing="1" w:after="198" w:line="210" w:lineRule="atLeast"/>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Travaux de transformation d'usage</w:t>
            </w:r>
          </w:p>
        </w:tc>
        <w:tc>
          <w:tcPr>
            <w:tcW w:w="0" w:type="auto"/>
            <w:vMerge/>
            <w:vAlign w:val="center"/>
            <w:hideMark/>
          </w:tcPr>
          <w:p w14:paraId="798D1E33" w14:textId="77777777" w:rsidR="00161294" w:rsidRPr="00A1542A" w:rsidRDefault="00161294" w:rsidP="00D03575">
            <w:pPr>
              <w:rPr>
                <w:rFonts w:eastAsia="Times New Roman"/>
                <w:color w:val="000000"/>
                <w:sz w:val="18"/>
                <w:szCs w:val="24"/>
                <w:lang w:val="fr-FR" w:eastAsia="fr-FR"/>
              </w:rPr>
            </w:pPr>
          </w:p>
        </w:tc>
        <w:tc>
          <w:tcPr>
            <w:tcW w:w="0" w:type="auto"/>
            <w:vMerge/>
            <w:vAlign w:val="center"/>
            <w:hideMark/>
          </w:tcPr>
          <w:p w14:paraId="35CC84D9" w14:textId="77777777" w:rsidR="00161294" w:rsidRPr="00A1542A" w:rsidRDefault="00161294" w:rsidP="00D03575">
            <w:pPr>
              <w:rPr>
                <w:rFonts w:eastAsia="Times New Roman"/>
                <w:color w:val="000000"/>
                <w:sz w:val="18"/>
                <w:szCs w:val="24"/>
                <w:lang w:val="fr-FR" w:eastAsia="fr-FR"/>
              </w:rPr>
            </w:pPr>
          </w:p>
        </w:tc>
        <w:tc>
          <w:tcPr>
            <w:tcW w:w="1148" w:type="dxa"/>
            <w:tcMar>
              <w:top w:w="0" w:type="dxa"/>
              <w:left w:w="11" w:type="dxa"/>
              <w:bottom w:w="0" w:type="dxa"/>
              <w:right w:w="0" w:type="dxa"/>
            </w:tcMar>
            <w:vAlign w:val="center"/>
            <w:hideMark/>
          </w:tcPr>
          <w:p w14:paraId="021153E0" w14:textId="77777777" w:rsidR="00161294" w:rsidRPr="00A1542A" w:rsidRDefault="00161294" w:rsidP="00D03575">
            <w:pPr>
              <w:spacing w:before="100" w:beforeAutospacing="1" w:after="198" w:line="210" w:lineRule="atLeast"/>
              <w:jc w:val="both"/>
              <w:rPr>
                <w:rFonts w:eastAsia="Times New Roman"/>
                <w:color w:val="000000"/>
                <w:sz w:val="18"/>
                <w:szCs w:val="24"/>
                <w:lang w:val="fr-FR" w:eastAsia="fr-FR"/>
              </w:rPr>
            </w:pPr>
            <w:r w:rsidRPr="00A1542A">
              <w:rPr>
                <w:rFonts w:ascii="Marianne" w:eastAsia="Times New Roman" w:hAnsi="Marianne"/>
                <w:color w:val="000000"/>
                <w:sz w:val="18"/>
                <w:szCs w:val="20"/>
                <w:lang w:val="fr-FR" w:eastAsia="fr-FR"/>
              </w:rPr>
              <w:t>25 %</w:t>
            </w:r>
          </w:p>
        </w:tc>
        <w:tc>
          <w:tcPr>
            <w:tcW w:w="982" w:type="dxa"/>
            <w:tcMar>
              <w:top w:w="0" w:type="dxa"/>
              <w:left w:w="11" w:type="dxa"/>
              <w:bottom w:w="0" w:type="dxa"/>
              <w:right w:w="0" w:type="dxa"/>
            </w:tcMar>
            <w:vAlign w:val="center"/>
            <w:hideMark/>
          </w:tcPr>
          <w:p w14:paraId="6DCB6016" w14:textId="77777777" w:rsidR="00161294" w:rsidRPr="00A1542A" w:rsidRDefault="00161294" w:rsidP="00D03575">
            <w:pPr>
              <w:spacing w:before="100" w:beforeAutospacing="1" w:after="198" w:line="210"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c>
          <w:tcPr>
            <w:tcW w:w="1601" w:type="dxa"/>
            <w:tcMar>
              <w:top w:w="0" w:type="dxa"/>
              <w:left w:w="11" w:type="dxa"/>
              <w:bottom w:w="0" w:type="dxa"/>
              <w:right w:w="11" w:type="dxa"/>
            </w:tcMar>
            <w:vAlign w:val="center"/>
            <w:hideMark/>
          </w:tcPr>
          <w:p w14:paraId="2E32102D" w14:textId="77777777" w:rsidR="00161294" w:rsidRPr="00A1542A" w:rsidRDefault="00161294" w:rsidP="00D03575">
            <w:pPr>
              <w:spacing w:before="100" w:beforeAutospacing="1" w:after="198" w:line="210" w:lineRule="atLeast"/>
              <w:jc w:val="both"/>
              <w:rPr>
                <w:rFonts w:eastAsia="Times New Roman"/>
                <w:color w:val="000000"/>
                <w:sz w:val="18"/>
                <w:szCs w:val="24"/>
                <w:lang w:val="fr-FR" w:eastAsia="fr-FR"/>
              </w:rPr>
            </w:pPr>
            <w:r w:rsidRPr="00A1542A">
              <w:rPr>
                <w:rFonts w:eastAsia="Times New Roman"/>
                <w:color w:val="000000"/>
                <w:sz w:val="18"/>
                <w:szCs w:val="24"/>
                <w:lang w:val="fr-FR" w:eastAsia="fr-FR"/>
              </w:rPr>
              <w:t> </w:t>
            </w:r>
          </w:p>
        </w:tc>
      </w:tr>
    </w:tbl>
    <w:p w14:paraId="3D9218CF" w14:textId="24CC93B9" w:rsidR="00CA3C33" w:rsidRPr="00E0711D" w:rsidRDefault="00CA3C33" w:rsidP="00CA3C33">
      <w:pPr>
        <w:spacing w:before="266" w:line="264" w:lineRule="exact"/>
        <w:jc w:val="both"/>
        <w:textAlignment w:val="baseline"/>
        <w:rPr>
          <w:rFonts w:ascii="Marianne" w:eastAsia="Arial Narrow" w:hAnsi="Marianne"/>
          <w:b/>
          <w:color w:val="00B0F0"/>
          <w:lang w:val="fr-FR"/>
        </w:rPr>
      </w:pPr>
      <w:r w:rsidRPr="00E0711D">
        <w:rPr>
          <w:rFonts w:ascii="Marianne" w:eastAsia="Arial Narrow" w:hAnsi="Marianne"/>
          <w:color w:val="00B0F0"/>
          <w:lang w:val="fr-FR"/>
        </w:rPr>
        <w:t>Pour les organismes bénéficiant de l’agrément relatif à la maitrise d’ouvrage prévu à l’article L 365-2 du code de la construction et de l’habitation, le taux maximum de subvention peut être majoré  dans la limite maximale de 70 %.</w:t>
      </w:r>
    </w:p>
    <w:p w14:paraId="34BC799C" w14:textId="77777777" w:rsidR="00CA3C33" w:rsidRDefault="00CA3C33" w:rsidP="00161294">
      <w:pPr>
        <w:spacing w:after="498" w:line="20" w:lineRule="exact"/>
        <w:jc w:val="both"/>
        <w:rPr>
          <w:rFonts w:ascii="Marianne" w:hAnsi="Marianne"/>
        </w:rPr>
      </w:pPr>
    </w:p>
    <w:p w14:paraId="11D5F5C7" w14:textId="7E528372" w:rsidR="00161294" w:rsidRPr="00702AA7" w:rsidRDefault="00161294" w:rsidP="00161294">
      <w:pPr>
        <w:spacing w:before="4" w:after="249" w:line="266" w:lineRule="exact"/>
        <w:jc w:val="both"/>
        <w:textAlignment w:val="baseline"/>
        <w:rPr>
          <w:rFonts w:ascii="Marianne" w:eastAsia="Arial Narrow" w:hAnsi="Marianne"/>
          <w:color w:val="000000"/>
          <w:lang w:val="fr-FR"/>
        </w:rPr>
      </w:pPr>
      <w:r>
        <w:rPr>
          <w:rFonts w:ascii="Marianne" w:hAnsi="Marianne"/>
          <w:noProof/>
          <w:lang w:val="fr-FR" w:eastAsia="fr-FR"/>
        </w:rPr>
        <mc:AlternateContent>
          <mc:Choice Requires="wps">
            <w:drawing>
              <wp:anchor distT="0" distB="0" distL="0" distR="0" simplePos="0" relativeHeight="251667456" behindDoc="1" locked="0" layoutInCell="1" allowOverlap="1" wp14:anchorId="656CAE77" wp14:editId="156DFE66">
                <wp:simplePos x="0" y="0"/>
                <wp:positionH relativeFrom="page">
                  <wp:posOffset>309245</wp:posOffset>
                </wp:positionH>
                <wp:positionV relativeFrom="page">
                  <wp:posOffset>10372725</wp:posOffset>
                </wp:positionV>
                <wp:extent cx="9098280" cy="150495"/>
                <wp:effectExtent l="0" t="0" r="0" b="0"/>
                <wp:wrapSquare wrapText="bothSides"/>
                <wp:docPr id="4" name="Zone de text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98280" cy="150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486A43" w14:textId="15ED6A08" w:rsidR="00161294" w:rsidRDefault="00161294" w:rsidP="00161294">
                            <w:pPr>
                              <w:tabs>
                                <w:tab w:val="right" w:pos="14328"/>
                              </w:tabs>
                              <w:spacing w:before="1" w:line="231" w:lineRule="exact"/>
                              <w:textAlignment w:val="baseline"/>
                              <w:rPr>
                                <w:rFonts w:ascii="Arial Narrow" w:eastAsia="Arial Narrow" w:hAnsi="Arial Narrow"/>
                                <w:color w:val="000000"/>
                                <w:sz w:val="20"/>
                                <w:lang w:val="fr-F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Zone de texte 4" o:spid="_x0000_s1029" type="#_x0000_t202" style="position:absolute;left:0;text-align:left;margin-left:24.35pt;margin-top:816.75pt;width:716.4pt;height:11.85pt;z-index:-2516490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" filled="f" stroked="f">
                <v:textbox inset="0,0,0,0">
                  <w:txbxContent>
                    <w:p w14:paraId="65486A43" w14:textId="15ED6A08" w:rsidR="00161294" w:rsidRDefault="00161294" w:rsidP="00161294">
                      <w:pPr>
                        <w:tabs>
                          <w:tab w:val="right" w:pos="14328"/>
                        </w:tabs>
                        <w:spacing w:before="1" w:line="231" w:lineRule="exact"/>
                        <w:textAlignment w:val="baseline"/>
                        <w:rPr>
                          <w:rFonts w:ascii="Arial Narrow" w:eastAsia="Arial Narrow" w:hAnsi="Arial Narrow"/>
                          <w:color w:val="000000"/>
                          <w:sz w:val="20"/>
                          <w:lang w:val="fr-FR"/>
                        </w:rPr>
                      </w:pPr>
                    </w:p>
                  </w:txbxContent>
                </v:textbox>
                <w10:wrap type="square" anchorx="page" anchory="page"/>
              </v:shape>
            </w:pict>
          </mc:Fallback>
        </mc:AlternateContent>
      </w:r>
      <w:r w:rsidRPr="00702AA7">
        <w:rPr>
          <w:rFonts w:ascii="Marianne" w:eastAsia="Arial Narrow" w:hAnsi="Marianne"/>
          <w:color w:val="000000"/>
          <w:lang w:val="fr-FR"/>
        </w:rPr>
        <w:t>2 – Aides attribuées sur budget propre du délégataire</w:t>
      </w:r>
    </w:p>
    <w:tbl>
      <w:tblPr>
        <w:tblW w:w="0" w:type="auto"/>
        <w:tblInd w:w="33" w:type="dxa"/>
        <w:tblLayout w:type="fixed"/>
        <w:tblCellMar>
          <w:left w:w="0" w:type="dxa"/>
          <w:right w:w="0" w:type="dxa"/>
        </w:tblCellMar>
        <w:tblLook w:val="0000" w:firstRow="0" w:lastRow="0" w:firstColumn="0" w:lastColumn="0" w:noHBand="0" w:noVBand="0"/>
      </w:tblPr>
      <w:tblGrid>
        <w:gridCol w:w="1845"/>
        <w:gridCol w:w="2524"/>
        <w:gridCol w:w="2151"/>
        <w:gridCol w:w="2189"/>
        <w:gridCol w:w="1985"/>
      </w:tblGrid>
      <w:tr w:rsidR="00161294" w:rsidRPr="00702AA7" w14:paraId="4F4C65EF" w14:textId="77777777" w:rsidTr="00D03575">
        <w:trPr>
          <w:trHeight w:hRule="exact" w:val="1157"/>
        </w:trPr>
        <w:tc>
          <w:tcPr>
            <w:tcW w:w="1845" w:type="dxa"/>
            <w:tcBorders>
              <w:top w:val="single" w:sz="2" w:space="0" w:color="000000"/>
              <w:left w:val="single" w:sz="2" w:space="0" w:color="000000"/>
              <w:bottom w:val="single" w:sz="2" w:space="0" w:color="000000"/>
              <w:right w:val="single" w:sz="2" w:space="0" w:color="000000"/>
            </w:tcBorders>
          </w:tcPr>
          <w:p w14:paraId="58429873" w14:textId="77777777" w:rsidR="00161294" w:rsidRPr="00702AA7" w:rsidRDefault="00161294" w:rsidP="00D03575">
            <w:pPr>
              <w:spacing w:after="688" w:line="230" w:lineRule="exact"/>
              <w:jc w:val="center"/>
              <w:textAlignment w:val="baseline"/>
              <w:rPr>
                <w:rFonts w:ascii="Marianne" w:eastAsia="Arial Narrow" w:hAnsi="Marianne"/>
                <w:color w:val="000000"/>
                <w:lang w:val="fr-FR"/>
              </w:rPr>
            </w:pPr>
            <w:r w:rsidRPr="00702AA7">
              <w:rPr>
                <w:rFonts w:ascii="Marianne" w:eastAsia="Arial Narrow" w:hAnsi="Marianne"/>
                <w:color w:val="000000"/>
                <w:lang w:val="fr-FR"/>
              </w:rPr>
              <w:t>Type de bénéficiaire</w:t>
            </w:r>
          </w:p>
        </w:tc>
        <w:tc>
          <w:tcPr>
            <w:tcW w:w="2524" w:type="dxa"/>
            <w:tcBorders>
              <w:top w:val="single" w:sz="2" w:space="0" w:color="000000"/>
              <w:left w:val="single" w:sz="2" w:space="0" w:color="000000"/>
              <w:bottom w:val="single" w:sz="2" w:space="0" w:color="000000"/>
              <w:right w:val="single" w:sz="2" w:space="0" w:color="000000"/>
            </w:tcBorders>
          </w:tcPr>
          <w:p w14:paraId="0DDF66B9" w14:textId="77777777" w:rsidR="00161294" w:rsidRPr="00702AA7" w:rsidRDefault="00161294" w:rsidP="00D03575">
            <w:pPr>
              <w:spacing w:line="232" w:lineRule="exact"/>
              <w:jc w:val="center"/>
              <w:textAlignment w:val="baseline"/>
              <w:rPr>
                <w:rFonts w:ascii="Marianne" w:eastAsia="Arial Narrow" w:hAnsi="Marianne"/>
                <w:color w:val="000000"/>
                <w:lang w:val="fr-FR"/>
              </w:rPr>
            </w:pPr>
            <w:r w:rsidRPr="00702AA7">
              <w:rPr>
                <w:rFonts w:ascii="Marianne" w:eastAsia="Arial Narrow" w:hAnsi="Marianne"/>
                <w:color w:val="000000"/>
                <w:lang w:val="fr-FR"/>
              </w:rPr>
              <w:t>Critères de recevabilité</w:t>
            </w:r>
          </w:p>
          <w:p w14:paraId="4E746CBF" w14:textId="77777777" w:rsidR="00161294" w:rsidRPr="00702AA7" w:rsidRDefault="00161294" w:rsidP="00D03575">
            <w:pPr>
              <w:spacing w:after="457" w:line="231" w:lineRule="exact"/>
              <w:jc w:val="center"/>
              <w:textAlignment w:val="baseline"/>
              <w:rPr>
                <w:rFonts w:ascii="Marianne" w:eastAsia="Arial Narrow" w:hAnsi="Marianne"/>
                <w:color w:val="000000"/>
                <w:lang w:val="fr-FR"/>
              </w:rPr>
            </w:pPr>
            <w:r w:rsidRPr="00702AA7">
              <w:rPr>
                <w:rFonts w:ascii="Marianne" w:eastAsia="Arial Narrow" w:hAnsi="Marianne"/>
                <w:color w:val="000000"/>
                <w:lang w:val="fr-FR"/>
              </w:rPr>
              <w:t>Conditions de ressources Critères spécifiques...</w:t>
            </w:r>
          </w:p>
        </w:tc>
        <w:tc>
          <w:tcPr>
            <w:tcW w:w="2151" w:type="dxa"/>
            <w:tcBorders>
              <w:top w:val="single" w:sz="2" w:space="0" w:color="000000"/>
              <w:left w:val="single" w:sz="2" w:space="0" w:color="000000"/>
              <w:bottom w:val="single" w:sz="2" w:space="0" w:color="000000"/>
              <w:right w:val="single" w:sz="2" w:space="0" w:color="000000"/>
            </w:tcBorders>
          </w:tcPr>
          <w:p w14:paraId="637CB54D" w14:textId="77777777" w:rsidR="00161294" w:rsidRPr="00702AA7" w:rsidRDefault="00161294" w:rsidP="00D03575">
            <w:pPr>
              <w:spacing w:after="690" w:line="230" w:lineRule="exact"/>
              <w:jc w:val="center"/>
              <w:textAlignment w:val="baseline"/>
              <w:rPr>
                <w:rFonts w:ascii="Marianne" w:eastAsia="Arial Narrow" w:hAnsi="Marianne"/>
                <w:color w:val="000000"/>
                <w:lang w:val="fr-FR"/>
              </w:rPr>
            </w:pPr>
            <w:r w:rsidRPr="00702AA7">
              <w:rPr>
                <w:rFonts w:ascii="Marianne" w:eastAsia="Arial Narrow" w:hAnsi="Marianne"/>
                <w:color w:val="000000"/>
                <w:lang w:val="fr-FR"/>
              </w:rPr>
              <w:t xml:space="preserve">Nature de l’intervention </w:t>
            </w:r>
            <w:r w:rsidRPr="00702AA7">
              <w:rPr>
                <w:rFonts w:ascii="Marianne" w:eastAsia="Arial Narrow" w:hAnsi="Marianne"/>
                <w:i/>
                <w:color w:val="000000"/>
                <w:lang w:val="fr-FR"/>
              </w:rPr>
              <w:t>(particulière ou spécifique)</w:t>
            </w:r>
          </w:p>
        </w:tc>
        <w:tc>
          <w:tcPr>
            <w:tcW w:w="2189" w:type="dxa"/>
            <w:tcBorders>
              <w:top w:val="single" w:sz="2" w:space="0" w:color="000000"/>
              <w:left w:val="single" w:sz="2" w:space="0" w:color="000000"/>
              <w:bottom w:val="single" w:sz="2" w:space="0" w:color="000000"/>
              <w:right w:val="single" w:sz="2" w:space="0" w:color="000000"/>
            </w:tcBorders>
          </w:tcPr>
          <w:p w14:paraId="4244239D" w14:textId="77777777" w:rsidR="00161294" w:rsidRPr="00702AA7" w:rsidRDefault="00161294" w:rsidP="00D03575">
            <w:pPr>
              <w:spacing w:after="229" w:line="230" w:lineRule="exact"/>
              <w:jc w:val="center"/>
              <w:textAlignment w:val="baseline"/>
              <w:rPr>
                <w:rFonts w:ascii="Marianne" w:eastAsia="Arial Narrow" w:hAnsi="Marianne"/>
                <w:color w:val="000000"/>
                <w:lang w:val="fr-FR"/>
              </w:rPr>
            </w:pPr>
            <w:r w:rsidRPr="00702AA7">
              <w:rPr>
                <w:rFonts w:ascii="Marianne" w:eastAsia="Arial Narrow" w:hAnsi="Marianne"/>
                <w:color w:val="000000"/>
                <w:lang w:val="fr-FR"/>
              </w:rPr>
              <w:t xml:space="preserve">Éléments de calcul de l’aide </w:t>
            </w:r>
            <w:r w:rsidRPr="00702AA7">
              <w:rPr>
                <w:rFonts w:ascii="Marianne" w:eastAsia="Arial Narrow" w:hAnsi="Marianne"/>
                <w:i/>
                <w:color w:val="000000"/>
                <w:lang w:val="fr-FR"/>
              </w:rPr>
              <w:t>(taux, plafond, subvention, forfait, prime...)</w:t>
            </w:r>
          </w:p>
        </w:tc>
        <w:tc>
          <w:tcPr>
            <w:tcW w:w="1985" w:type="dxa"/>
            <w:tcBorders>
              <w:top w:val="single" w:sz="2" w:space="0" w:color="000000"/>
              <w:left w:val="single" w:sz="2" w:space="0" w:color="000000"/>
              <w:bottom w:val="single" w:sz="2" w:space="0" w:color="000000"/>
              <w:right w:val="single" w:sz="2" w:space="0" w:color="000000"/>
            </w:tcBorders>
          </w:tcPr>
          <w:p w14:paraId="4B17134E" w14:textId="77777777" w:rsidR="00161294" w:rsidRPr="00702AA7" w:rsidRDefault="00161294" w:rsidP="00D03575">
            <w:pPr>
              <w:spacing w:after="459" w:line="230" w:lineRule="exact"/>
              <w:ind w:right="288"/>
              <w:jc w:val="center"/>
              <w:textAlignment w:val="baseline"/>
              <w:rPr>
                <w:rFonts w:ascii="Marianne" w:eastAsia="Arial Narrow" w:hAnsi="Marianne"/>
                <w:color w:val="000000"/>
                <w:spacing w:val="-3"/>
                <w:lang w:val="fr-FR"/>
              </w:rPr>
            </w:pPr>
            <w:r w:rsidRPr="00702AA7">
              <w:rPr>
                <w:rFonts w:ascii="Marianne" w:eastAsia="Arial Narrow" w:hAnsi="Marianne"/>
                <w:color w:val="000000"/>
                <w:spacing w:val="-3"/>
                <w:lang w:val="fr-FR"/>
              </w:rPr>
              <w:t xml:space="preserve">Observations </w:t>
            </w:r>
            <w:r w:rsidRPr="00702AA7">
              <w:rPr>
                <w:rFonts w:ascii="Marianne" w:eastAsia="Arial Narrow" w:hAnsi="Marianne"/>
                <w:i/>
                <w:color w:val="000000"/>
                <w:spacing w:val="-3"/>
                <w:lang w:val="fr-FR"/>
              </w:rPr>
              <w:t>(Suivi budgétaire particulier...)</w:t>
            </w:r>
          </w:p>
        </w:tc>
      </w:tr>
      <w:tr w:rsidR="00161294" w:rsidRPr="00702AA7" w14:paraId="10770E7A" w14:textId="77777777" w:rsidTr="00D03575">
        <w:trPr>
          <w:trHeight w:hRule="exact" w:val="269"/>
        </w:trPr>
        <w:tc>
          <w:tcPr>
            <w:tcW w:w="1845" w:type="dxa"/>
            <w:tcBorders>
              <w:top w:val="single" w:sz="2" w:space="0" w:color="000000"/>
              <w:left w:val="single" w:sz="2" w:space="0" w:color="000000"/>
              <w:bottom w:val="single" w:sz="2" w:space="0" w:color="000000"/>
              <w:right w:val="single" w:sz="2" w:space="0" w:color="000000"/>
            </w:tcBorders>
          </w:tcPr>
          <w:p w14:paraId="40EF706B" w14:textId="77777777" w:rsidR="00161294" w:rsidRPr="00702AA7" w:rsidRDefault="00161294" w:rsidP="00D03575">
            <w:pPr>
              <w:jc w:val="both"/>
              <w:textAlignment w:val="baseline"/>
              <w:rPr>
                <w:rFonts w:ascii="Marianne" w:eastAsia="Arial Narrow" w:hAnsi="Marianne"/>
                <w:color w:val="000000"/>
                <w:lang w:val="fr-FR"/>
              </w:rPr>
            </w:pPr>
          </w:p>
        </w:tc>
        <w:tc>
          <w:tcPr>
            <w:tcW w:w="2524" w:type="dxa"/>
            <w:tcBorders>
              <w:top w:val="single" w:sz="2" w:space="0" w:color="000000"/>
              <w:left w:val="single" w:sz="2" w:space="0" w:color="000000"/>
              <w:bottom w:val="single" w:sz="2" w:space="0" w:color="000000"/>
              <w:right w:val="single" w:sz="2" w:space="0" w:color="000000"/>
            </w:tcBorders>
          </w:tcPr>
          <w:p w14:paraId="3CB8969B" w14:textId="77777777" w:rsidR="00161294" w:rsidRPr="00702AA7" w:rsidRDefault="00161294" w:rsidP="00D03575">
            <w:pPr>
              <w:jc w:val="both"/>
              <w:textAlignment w:val="baseline"/>
              <w:rPr>
                <w:rFonts w:ascii="Marianne" w:eastAsia="Arial Narrow" w:hAnsi="Marianne"/>
                <w:color w:val="000000"/>
                <w:lang w:val="fr-FR"/>
              </w:rPr>
            </w:pPr>
          </w:p>
        </w:tc>
        <w:tc>
          <w:tcPr>
            <w:tcW w:w="2151" w:type="dxa"/>
            <w:tcBorders>
              <w:top w:val="single" w:sz="2" w:space="0" w:color="000000"/>
              <w:left w:val="single" w:sz="2" w:space="0" w:color="000000"/>
              <w:bottom w:val="single" w:sz="2" w:space="0" w:color="000000"/>
              <w:right w:val="single" w:sz="2" w:space="0" w:color="000000"/>
            </w:tcBorders>
          </w:tcPr>
          <w:p w14:paraId="10769B11" w14:textId="77777777" w:rsidR="00161294" w:rsidRPr="00702AA7" w:rsidRDefault="00161294" w:rsidP="00D03575">
            <w:pPr>
              <w:jc w:val="both"/>
              <w:textAlignment w:val="baseline"/>
              <w:rPr>
                <w:rFonts w:ascii="Marianne" w:eastAsia="Arial Narrow" w:hAnsi="Marianne"/>
                <w:color w:val="000000"/>
                <w:lang w:val="fr-FR"/>
              </w:rPr>
            </w:pPr>
          </w:p>
        </w:tc>
        <w:tc>
          <w:tcPr>
            <w:tcW w:w="2189" w:type="dxa"/>
            <w:tcBorders>
              <w:top w:val="single" w:sz="2" w:space="0" w:color="000000"/>
              <w:left w:val="single" w:sz="2" w:space="0" w:color="000000"/>
              <w:bottom w:val="single" w:sz="2" w:space="0" w:color="000000"/>
              <w:right w:val="single" w:sz="2" w:space="0" w:color="000000"/>
            </w:tcBorders>
          </w:tcPr>
          <w:p w14:paraId="31279E17" w14:textId="77777777" w:rsidR="00161294" w:rsidRPr="00702AA7" w:rsidRDefault="00161294" w:rsidP="00D03575">
            <w:pPr>
              <w:jc w:val="both"/>
              <w:textAlignment w:val="baseline"/>
              <w:rPr>
                <w:rFonts w:ascii="Marianne" w:eastAsia="Arial Narrow" w:hAnsi="Marianne"/>
                <w:color w:val="000000"/>
                <w:lang w:val="fr-FR"/>
              </w:rPr>
            </w:pPr>
          </w:p>
        </w:tc>
        <w:tc>
          <w:tcPr>
            <w:tcW w:w="1985" w:type="dxa"/>
            <w:tcBorders>
              <w:top w:val="single" w:sz="2" w:space="0" w:color="000000"/>
              <w:left w:val="single" w:sz="2" w:space="0" w:color="000000"/>
              <w:bottom w:val="single" w:sz="2" w:space="0" w:color="000000"/>
              <w:right w:val="single" w:sz="2" w:space="0" w:color="000000"/>
            </w:tcBorders>
          </w:tcPr>
          <w:p w14:paraId="57E893B3" w14:textId="77777777" w:rsidR="00161294" w:rsidRPr="00702AA7" w:rsidRDefault="00161294" w:rsidP="00D03575">
            <w:pPr>
              <w:jc w:val="both"/>
              <w:textAlignment w:val="baseline"/>
              <w:rPr>
                <w:rFonts w:ascii="Marianne" w:eastAsia="Arial Narrow" w:hAnsi="Marianne"/>
                <w:color w:val="000000"/>
                <w:lang w:val="fr-FR"/>
              </w:rPr>
            </w:pPr>
          </w:p>
        </w:tc>
      </w:tr>
      <w:tr w:rsidR="00161294" w:rsidRPr="00702AA7" w14:paraId="24184DCE" w14:textId="77777777" w:rsidTr="00D03575">
        <w:trPr>
          <w:trHeight w:hRule="exact" w:val="268"/>
        </w:trPr>
        <w:tc>
          <w:tcPr>
            <w:tcW w:w="1845" w:type="dxa"/>
            <w:tcBorders>
              <w:top w:val="single" w:sz="2" w:space="0" w:color="000000"/>
              <w:left w:val="single" w:sz="2" w:space="0" w:color="000000"/>
              <w:bottom w:val="single" w:sz="2" w:space="0" w:color="000000"/>
              <w:right w:val="single" w:sz="2" w:space="0" w:color="000000"/>
            </w:tcBorders>
          </w:tcPr>
          <w:p w14:paraId="427306A2" w14:textId="77777777" w:rsidR="00161294" w:rsidRPr="00702AA7" w:rsidRDefault="00161294" w:rsidP="00D03575">
            <w:pPr>
              <w:jc w:val="both"/>
              <w:textAlignment w:val="baseline"/>
              <w:rPr>
                <w:rFonts w:ascii="Marianne" w:eastAsia="Arial Narrow" w:hAnsi="Marianne"/>
                <w:color w:val="000000"/>
                <w:lang w:val="fr-FR"/>
              </w:rPr>
            </w:pPr>
          </w:p>
        </w:tc>
        <w:tc>
          <w:tcPr>
            <w:tcW w:w="2524" w:type="dxa"/>
            <w:tcBorders>
              <w:top w:val="single" w:sz="2" w:space="0" w:color="000000"/>
              <w:left w:val="single" w:sz="2" w:space="0" w:color="000000"/>
              <w:bottom w:val="single" w:sz="2" w:space="0" w:color="000000"/>
              <w:right w:val="single" w:sz="2" w:space="0" w:color="000000"/>
            </w:tcBorders>
          </w:tcPr>
          <w:p w14:paraId="51D2440D" w14:textId="77777777" w:rsidR="00161294" w:rsidRPr="00702AA7" w:rsidRDefault="00161294" w:rsidP="00D03575">
            <w:pPr>
              <w:jc w:val="both"/>
              <w:textAlignment w:val="baseline"/>
              <w:rPr>
                <w:rFonts w:ascii="Marianne" w:eastAsia="Arial Narrow" w:hAnsi="Marianne"/>
                <w:color w:val="000000"/>
                <w:lang w:val="fr-FR"/>
              </w:rPr>
            </w:pPr>
          </w:p>
        </w:tc>
        <w:tc>
          <w:tcPr>
            <w:tcW w:w="2151" w:type="dxa"/>
            <w:tcBorders>
              <w:top w:val="single" w:sz="2" w:space="0" w:color="000000"/>
              <w:left w:val="single" w:sz="2" w:space="0" w:color="000000"/>
              <w:bottom w:val="single" w:sz="2" w:space="0" w:color="000000"/>
              <w:right w:val="single" w:sz="2" w:space="0" w:color="000000"/>
            </w:tcBorders>
          </w:tcPr>
          <w:p w14:paraId="0A898057" w14:textId="77777777" w:rsidR="00161294" w:rsidRPr="00702AA7" w:rsidRDefault="00161294" w:rsidP="00D03575">
            <w:pPr>
              <w:jc w:val="both"/>
              <w:textAlignment w:val="baseline"/>
              <w:rPr>
                <w:rFonts w:ascii="Marianne" w:eastAsia="Arial Narrow" w:hAnsi="Marianne"/>
                <w:color w:val="000000"/>
                <w:lang w:val="fr-FR"/>
              </w:rPr>
            </w:pPr>
          </w:p>
        </w:tc>
        <w:tc>
          <w:tcPr>
            <w:tcW w:w="2189" w:type="dxa"/>
            <w:tcBorders>
              <w:top w:val="single" w:sz="2" w:space="0" w:color="000000"/>
              <w:left w:val="single" w:sz="2" w:space="0" w:color="000000"/>
              <w:bottom w:val="single" w:sz="2" w:space="0" w:color="000000"/>
              <w:right w:val="single" w:sz="2" w:space="0" w:color="000000"/>
            </w:tcBorders>
          </w:tcPr>
          <w:p w14:paraId="580D465F" w14:textId="77777777" w:rsidR="00161294" w:rsidRPr="00702AA7" w:rsidRDefault="00161294" w:rsidP="00D03575">
            <w:pPr>
              <w:jc w:val="both"/>
              <w:textAlignment w:val="baseline"/>
              <w:rPr>
                <w:rFonts w:ascii="Marianne" w:eastAsia="Arial Narrow" w:hAnsi="Marianne"/>
                <w:color w:val="000000"/>
                <w:lang w:val="fr-FR"/>
              </w:rPr>
            </w:pPr>
          </w:p>
        </w:tc>
        <w:tc>
          <w:tcPr>
            <w:tcW w:w="1985" w:type="dxa"/>
            <w:tcBorders>
              <w:top w:val="single" w:sz="2" w:space="0" w:color="000000"/>
              <w:left w:val="single" w:sz="2" w:space="0" w:color="000000"/>
              <w:bottom w:val="single" w:sz="2" w:space="0" w:color="000000"/>
              <w:right w:val="single" w:sz="2" w:space="0" w:color="000000"/>
            </w:tcBorders>
          </w:tcPr>
          <w:p w14:paraId="10519044" w14:textId="77777777" w:rsidR="00161294" w:rsidRPr="00702AA7" w:rsidRDefault="00161294" w:rsidP="00D03575">
            <w:pPr>
              <w:jc w:val="both"/>
              <w:textAlignment w:val="baseline"/>
              <w:rPr>
                <w:rFonts w:ascii="Marianne" w:eastAsia="Arial Narrow" w:hAnsi="Marianne"/>
                <w:color w:val="000000"/>
                <w:lang w:val="fr-FR"/>
              </w:rPr>
            </w:pPr>
          </w:p>
        </w:tc>
      </w:tr>
      <w:tr w:rsidR="00161294" w:rsidRPr="00702AA7" w14:paraId="0E343591" w14:textId="77777777" w:rsidTr="00D03575">
        <w:trPr>
          <w:trHeight w:hRule="exact" w:val="269"/>
        </w:trPr>
        <w:tc>
          <w:tcPr>
            <w:tcW w:w="1845" w:type="dxa"/>
            <w:tcBorders>
              <w:top w:val="single" w:sz="2" w:space="0" w:color="000000"/>
              <w:left w:val="single" w:sz="2" w:space="0" w:color="000000"/>
              <w:bottom w:val="single" w:sz="2" w:space="0" w:color="000000"/>
              <w:right w:val="single" w:sz="2" w:space="0" w:color="000000"/>
            </w:tcBorders>
          </w:tcPr>
          <w:p w14:paraId="536DAE27" w14:textId="77777777" w:rsidR="00161294" w:rsidRPr="00702AA7" w:rsidRDefault="00161294" w:rsidP="00D03575">
            <w:pPr>
              <w:jc w:val="both"/>
              <w:textAlignment w:val="baseline"/>
              <w:rPr>
                <w:rFonts w:ascii="Marianne" w:eastAsia="Arial Narrow" w:hAnsi="Marianne"/>
                <w:color w:val="000000"/>
                <w:lang w:val="fr-FR"/>
              </w:rPr>
            </w:pPr>
          </w:p>
        </w:tc>
        <w:tc>
          <w:tcPr>
            <w:tcW w:w="2524" w:type="dxa"/>
            <w:tcBorders>
              <w:top w:val="single" w:sz="2" w:space="0" w:color="000000"/>
              <w:left w:val="single" w:sz="2" w:space="0" w:color="000000"/>
              <w:bottom w:val="single" w:sz="2" w:space="0" w:color="000000"/>
              <w:right w:val="single" w:sz="2" w:space="0" w:color="000000"/>
            </w:tcBorders>
          </w:tcPr>
          <w:p w14:paraId="31BEF199" w14:textId="77777777" w:rsidR="00161294" w:rsidRPr="00702AA7" w:rsidRDefault="00161294" w:rsidP="00D03575">
            <w:pPr>
              <w:jc w:val="both"/>
              <w:textAlignment w:val="baseline"/>
              <w:rPr>
                <w:rFonts w:ascii="Marianne" w:eastAsia="Arial Narrow" w:hAnsi="Marianne"/>
                <w:color w:val="000000"/>
                <w:lang w:val="fr-FR"/>
              </w:rPr>
            </w:pPr>
          </w:p>
        </w:tc>
        <w:tc>
          <w:tcPr>
            <w:tcW w:w="2151" w:type="dxa"/>
            <w:tcBorders>
              <w:top w:val="single" w:sz="2" w:space="0" w:color="000000"/>
              <w:left w:val="single" w:sz="2" w:space="0" w:color="000000"/>
              <w:bottom w:val="single" w:sz="2" w:space="0" w:color="000000"/>
              <w:right w:val="single" w:sz="2" w:space="0" w:color="000000"/>
            </w:tcBorders>
          </w:tcPr>
          <w:p w14:paraId="054755D9" w14:textId="77777777" w:rsidR="00161294" w:rsidRPr="00702AA7" w:rsidRDefault="00161294" w:rsidP="00D03575">
            <w:pPr>
              <w:jc w:val="both"/>
              <w:textAlignment w:val="baseline"/>
              <w:rPr>
                <w:rFonts w:ascii="Marianne" w:eastAsia="Arial Narrow" w:hAnsi="Marianne"/>
                <w:color w:val="000000"/>
                <w:lang w:val="fr-FR"/>
              </w:rPr>
            </w:pPr>
          </w:p>
        </w:tc>
        <w:tc>
          <w:tcPr>
            <w:tcW w:w="2189" w:type="dxa"/>
            <w:tcBorders>
              <w:top w:val="single" w:sz="2" w:space="0" w:color="000000"/>
              <w:left w:val="single" w:sz="2" w:space="0" w:color="000000"/>
              <w:bottom w:val="single" w:sz="2" w:space="0" w:color="000000"/>
              <w:right w:val="single" w:sz="2" w:space="0" w:color="000000"/>
            </w:tcBorders>
          </w:tcPr>
          <w:p w14:paraId="1CB52274" w14:textId="77777777" w:rsidR="00161294" w:rsidRPr="00702AA7" w:rsidRDefault="00161294" w:rsidP="00D03575">
            <w:pPr>
              <w:jc w:val="both"/>
              <w:textAlignment w:val="baseline"/>
              <w:rPr>
                <w:rFonts w:ascii="Marianne" w:eastAsia="Arial Narrow" w:hAnsi="Marianne"/>
                <w:color w:val="000000"/>
                <w:lang w:val="fr-FR"/>
              </w:rPr>
            </w:pPr>
          </w:p>
        </w:tc>
        <w:tc>
          <w:tcPr>
            <w:tcW w:w="1985" w:type="dxa"/>
            <w:tcBorders>
              <w:top w:val="single" w:sz="2" w:space="0" w:color="000000"/>
              <w:left w:val="single" w:sz="2" w:space="0" w:color="000000"/>
              <w:bottom w:val="single" w:sz="2" w:space="0" w:color="000000"/>
              <w:right w:val="single" w:sz="2" w:space="0" w:color="000000"/>
            </w:tcBorders>
          </w:tcPr>
          <w:p w14:paraId="6BF76D97" w14:textId="77777777" w:rsidR="00161294" w:rsidRPr="00702AA7" w:rsidRDefault="00161294" w:rsidP="00D03575">
            <w:pPr>
              <w:jc w:val="both"/>
              <w:textAlignment w:val="baseline"/>
              <w:rPr>
                <w:rFonts w:ascii="Marianne" w:eastAsia="Arial Narrow" w:hAnsi="Marianne"/>
                <w:color w:val="000000"/>
                <w:lang w:val="fr-FR"/>
              </w:rPr>
            </w:pPr>
          </w:p>
        </w:tc>
      </w:tr>
      <w:tr w:rsidR="00161294" w:rsidRPr="00702AA7" w14:paraId="0B6D1D5A" w14:textId="77777777" w:rsidTr="00D03575">
        <w:trPr>
          <w:trHeight w:hRule="exact" w:val="273"/>
        </w:trPr>
        <w:tc>
          <w:tcPr>
            <w:tcW w:w="1845" w:type="dxa"/>
            <w:tcBorders>
              <w:top w:val="single" w:sz="2" w:space="0" w:color="000000"/>
              <w:left w:val="single" w:sz="2" w:space="0" w:color="000000"/>
              <w:bottom w:val="single" w:sz="2" w:space="0" w:color="000000"/>
              <w:right w:val="single" w:sz="2" w:space="0" w:color="000000"/>
            </w:tcBorders>
          </w:tcPr>
          <w:p w14:paraId="03F7AAF6" w14:textId="77777777" w:rsidR="00161294" w:rsidRPr="00702AA7" w:rsidRDefault="00161294" w:rsidP="00D03575">
            <w:pPr>
              <w:jc w:val="both"/>
              <w:textAlignment w:val="baseline"/>
              <w:rPr>
                <w:rFonts w:ascii="Marianne" w:eastAsia="Arial Narrow" w:hAnsi="Marianne"/>
                <w:color w:val="000000"/>
                <w:lang w:val="fr-FR"/>
              </w:rPr>
            </w:pPr>
          </w:p>
        </w:tc>
        <w:tc>
          <w:tcPr>
            <w:tcW w:w="2524" w:type="dxa"/>
            <w:tcBorders>
              <w:top w:val="single" w:sz="2" w:space="0" w:color="000000"/>
              <w:left w:val="single" w:sz="2" w:space="0" w:color="000000"/>
              <w:bottom w:val="single" w:sz="2" w:space="0" w:color="000000"/>
              <w:right w:val="single" w:sz="2" w:space="0" w:color="000000"/>
            </w:tcBorders>
          </w:tcPr>
          <w:p w14:paraId="4F664415" w14:textId="77777777" w:rsidR="00161294" w:rsidRPr="00702AA7" w:rsidRDefault="00161294" w:rsidP="00D03575">
            <w:pPr>
              <w:jc w:val="both"/>
              <w:textAlignment w:val="baseline"/>
              <w:rPr>
                <w:rFonts w:ascii="Marianne" w:eastAsia="Arial Narrow" w:hAnsi="Marianne"/>
                <w:color w:val="000000"/>
                <w:lang w:val="fr-FR"/>
              </w:rPr>
            </w:pPr>
          </w:p>
        </w:tc>
        <w:tc>
          <w:tcPr>
            <w:tcW w:w="2151" w:type="dxa"/>
            <w:tcBorders>
              <w:top w:val="single" w:sz="2" w:space="0" w:color="000000"/>
              <w:left w:val="single" w:sz="2" w:space="0" w:color="000000"/>
              <w:bottom w:val="single" w:sz="2" w:space="0" w:color="000000"/>
              <w:right w:val="single" w:sz="2" w:space="0" w:color="000000"/>
            </w:tcBorders>
          </w:tcPr>
          <w:p w14:paraId="214EB39F" w14:textId="77777777" w:rsidR="00161294" w:rsidRPr="00702AA7" w:rsidRDefault="00161294" w:rsidP="00D03575">
            <w:pPr>
              <w:jc w:val="both"/>
              <w:textAlignment w:val="baseline"/>
              <w:rPr>
                <w:rFonts w:ascii="Marianne" w:eastAsia="Arial Narrow" w:hAnsi="Marianne"/>
                <w:color w:val="000000"/>
                <w:lang w:val="fr-FR"/>
              </w:rPr>
            </w:pPr>
          </w:p>
        </w:tc>
        <w:tc>
          <w:tcPr>
            <w:tcW w:w="2189" w:type="dxa"/>
            <w:tcBorders>
              <w:top w:val="single" w:sz="2" w:space="0" w:color="000000"/>
              <w:left w:val="single" w:sz="2" w:space="0" w:color="000000"/>
              <w:bottom w:val="single" w:sz="2" w:space="0" w:color="000000"/>
              <w:right w:val="single" w:sz="2" w:space="0" w:color="000000"/>
            </w:tcBorders>
          </w:tcPr>
          <w:p w14:paraId="634D9401" w14:textId="77777777" w:rsidR="00161294" w:rsidRPr="00702AA7" w:rsidRDefault="00161294" w:rsidP="00D03575">
            <w:pPr>
              <w:jc w:val="both"/>
              <w:textAlignment w:val="baseline"/>
              <w:rPr>
                <w:rFonts w:ascii="Marianne" w:eastAsia="Arial Narrow" w:hAnsi="Marianne"/>
                <w:color w:val="000000"/>
                <w:lang w:val="fr-FR"/>
              </w:rPr>
            </w:pPr>
          </w:p>
        </w:tc>
        <w:tc>
          <w:tcPr>
            <w:tcW w:w="1985" w:type="dxa"/>
            <w:tcBorders>
              <w:top w:val="single" w:sz="2" w:space="0" w:color="000000"/>
              <w:left w:val="single" w:sz="2" w:space="0" w:color="000000"/>
              <w:bottom w:val="single" w:sz="2" w:space="0" w:color="000000"/>
              <w:right w:val="single" w:sz="2" w:space="0" w:color="000000"/>
            </w:tcBorders>
          </w:tcPr>
          <w:p w14:paraId="3233E1E0" w14:textId="77777777" w:rsidR="00161294" w:rsidRPr="00702AA7" w:rsidRDefault="00161294" w:rsidP="00D03575">
            <w:pPr>
              <w:jc w:val="both"/>
              <w:textAlignment w:val="baseline"/>
              <w:rPr>
                <w:rFonts w:ascii="Marianne" w:eastAsia="Arial Narrow" w:hAnsi="Marianne"/>
                <w:color w:val="000000"/>
                <w:lang w:val="fr-FR"/>
              </w:rPr>
            </w:pPr>
          </w:p>
        </w:tc>
      </w:tr>
    </w:tbl>
    <w:p w14:paraId="740BCA67" w14:textId="77777777" w:rsidR="00161294" w:rsidRPr="00702AA7" w:rsidRDefault="00161294" w:rsidP="00161294">
      <w:pPr>
        <w:jc w:val="both"/>
        <w:rPr>
          <w:rFonts w:ascii="Marianne" w:hAnsi="Marianne"/>
        </w:rPr>
      </w:pPr>
    </w:p>
    <w:p w14:paraId="0360C0EA" w14:textId="77777777" w:rsidR="00161294" w:rsidRPr="00702AA7" w:rsidRDefault="00161294" w:rsidP="00702AA7">
      <w:pPr>
        <w:spacing w:before="4" w:line="264" w:lineRule="exact"/>
        <w:jc w:val="both"/>
        <w:textAlignment w:val="baseline"/>
        <w:rPr>
          <w:rFonts w:ascii="Marianne" w:eastAsia="Arial Narrow" w:hAnsi="Marianne"/>
          <w:b/>
          <w:color w:val="000000"/>
          <w:lang w:val="fr-FR"/>
        </w:rPr>
      </w:pPr>
    </w:p>
    <w:sectPr w:rsidR="00161294" w:rsidRPr="00702AA7" w:rsidSect="006F3699">
      <w:pgSz w:w="11909" w:h="16838"/>
      <w:pgMar w:top="1120" w:right="1136" w:bottom="1021" w:left="1127" w:header="720" w:footer="720" w:gutter="0"/>
      <w:cols w:space="72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Camille Spegt" w:date="2023-12-01T17:13:00Z" w:initials="CS">
    <w:p w14:paraId="26B4E9DC" w14:textId="74FCFE5C" w:rsidR="002B1544" w:rsidRDefault="002B1544">
      <w:pPr>
        <w:pStyle w:val="Commentaire"/>
      </w:pPr>
      <w:r>
        <w:rPr>
          <w:rStyle w:val="Marquedecommentaire"/>
        </w:rPr>
        <w:annotationRef/>
      </w:r>
      <w:r>
        <w:t>RIM du 30/11</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64CB034"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6C772A" w14:textId="77777777" w:rsidR="009808C9" w:rsidRDefault="009808C9" w:rsidP="002C36B6">
      <w:r>
        <w:separator/>
      </w:r>
    </w:p>
  </w:endnote>
  <w:endnote w:type="continuationSeparator" w:id="0">
    <w:p w14:paraId="04FB4523" w14:textId="77777777" w:rsidR="009808C9" w:rsidRDefault="009808C9" w:rsidP="002C3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StarSymbol">
    <w:altName w:val="MS Gothic"/>
    <w:charset w:val="00"/>
    <w:family w:val="auto"/>
    <w:pitch w:val="variable"/>
  </w:font>
  <w:font w:name="OpenSymbol">
    <w:panose1 w:val="05010000000000000000"/>
    <w:charset w:val="00"/>
    <w:family w:val="auto"/>
    <w:pitch w:val="variable"/>
    <w:sig w:usb0="800000AF" w:usb1="1001ECEA"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Marianne">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Liberation Serif">
    <w:panose1 w:val="02020603050405020304"/>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Narrow">
    <w:charset w:val="00"/>
    <w:pitch w:val="variable"/>
    <w:family w:val="swiss"/>
    <w:panose1 w:val="02020603050405020304"/>
  </w:font>
  <w:font w:name="Arial">
    <w:charset w:val="00"/>
    <w:pitch w:val="variable"/>
    <w:family w:val="swiss"/>
    <w:panose1 w:val="02020603050405020304"/>
  </w:font>
  <w:font w:name="Times New Roman">
    <w:charset w:val="00"/>
    <w:pitch w:val="variable"/>
    <w:family w:val="swiss"/>
    <w:panose1 w:val="02020603050405020304"/>
  </w:font>
  <w:font w:name="Symbol">
    <w:pitch w:val="default"/>
    <w:family w:val="auto"/>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D6C1F7" w14:textId="782A7947" w:rsidR="00161294" w:rsidRPr="0014275C" w:rsidRDefault="00AD7933" w:rsidP="00023F11">
    <w:pPr>
      <w:pStyle w:val="Pieddepage"/>
      <w:tabs>
        <w:tab w:val="left" w:pos="9195"/>
      </w:tabs>
      <w:rPr>
        <w:rFonts w:ascii="Marianne" w:hAnsi="Marianne"/>
        <w:sz w:val="16"/>
        <w:szCs w:val="16"/>
      </w:rPr>
    </w:pPr>
    <w:r>
      <w:rPr>
        <w:rFonts w:ascii="Marianne" w:hAnsi="Marianne"/>
        <w:color w:val="000000" w:themeColor="text1"/>
        <w:sz w:val="16"/>
        <w:szCs w:val="16"/>
      </w:rPr>
      <w:t>2023</w:t>
    </w:r>
    <w:r w:rsidR="00161294" w:rsidRPr="003A5EBF">
      <w:rPr>
        <w:rFonts w:ascii="Marianne" w:hAnsi="Marianne"/>
        <w:color w:val="000000" w:themeColor="text1"/>
        <w:sz w:val="16"/>
        <w:szCs w:val="16"/>
      </w:rPr>
      <w:t>-</w:t>
    </w:r>
    <w:r w:rsidR="002E3D09" w:rsidRPr="003A5EBF">
      <w:rPr>
        <w:rFonts w:ascii="Marianne" w:hAnsi="Marianne"/>
        <w:color w:val="000000" w:themeColor="text1"/>
        <w:sz w:val="16"/>
        <w:szCs w:val="16"/>
      </w:rPr>
      <w:t>5</w:t>
    </w:r>
    <w:r w:rsidR="00883F54">
      <w:rPr>
        <w:rFonts w:ascii="Marianne" w:hAnsi="Marianne"/>
        <w:color w:val="000000" w:themeColor="text1"/>
        <w:sz w:val="16"/>
        <w:szCs w:val="16"/>
      </w:rPr>
      <w:t>5</w:t>
    </w:r>
    <w:r w:rsidR="00B92664">
      <w:rPr>
        <w:rFonts w:ascii="Marianne" w:hAnsi="Marianne"/>
        <w:color w:val="000000" w:themeColor="text1"/>
        <w:sz w:val="16"/>
        <w:szCs w:val="16"/>
      </w:rPr>
      <w:t xml:space="preserve"> </w:t>
    </w:r>
    <w:r w:rsidR="008373B4" w:rsidRPr="003A5EBF">
      <w:rPr>
        <w:rFonts w:ascii="Marianne" w:hAnsi="Marianne"/>
        <w:color w:val="000000" w:themeColor="text1"/>
        <w:sz w:val="16"/>
        <w:szCs w:val="16"/>
      </w:rPr>
      <w:t>:</w:t>
    </w:r>
    <w:r w:rsidR="003A5EBF">
      <w:rPr>
        <w:rFonts w:ascii="Marianne" w:hAnsi="Marianne"/>
        <w:color w:val="000000" w:themeColor="text1"/>
        <w:sz w:val="16"/>
        <w:szCs w:val="16"/>
      </w:rPr>
      <w:t xml:space="preserve"> CA </w:t>
    </w:r>
    <w:r>
      <w:rPr>
        <w:rFonts w:ascii="Marianne" w:hAnsi="Marianne"/>
        <w:color w:val="000000" w:themeColor="text1"/>
        <w:sz w:val="16"/>
        <w:szCs w:val="16"/>
      </w:rPr>
      <w:t>06</w:t>
    </w:r>
    <w:r w:rsidR="00161294" w:rsidRPr="003A5EBF">
      <w:rPr>
        <w:rFonts w:ascii="Marianne" w:hAnsi="Marianne"/>
        <w:color w:val="000000" w:themeColor="text1"/>
        <w:sz w:val="16"/>
        <w:szCs w:val="16"/>
      </w:rPr>
      <w:t>/12/</w:t>
    </w:r>
    <w:r>
      <w:rPr>
        <w:rFonts w:ascii="Marianne" w:hAnsi="Marianne"/>
        <w:color w:val="000000" w:themeColor="text1"/>
        <w:sz w:val="16"/>
        <w:szCs w:val="16"/>
      </w:rPr>
      <w:t>23</w:t>
    </w:r>
    <w:r w:rsidR="00161294" w:rsidRPr="003A5EBF">
      <w:rPr>
        <w:rFonts w:ascii="Marianne" w:hAnsi="Marianne"/>
        <w:color w:val="000000" w:themeColor="text1"/>
        <w:sz w:val="16"/>
        <w:szCs w:val="16"/>
      </w:rPr>
      <w:t xml:space="preserve"> </w:t>
    </w:r>
    <w:r w:rsidR="0014261B" w:rsidRPr="003A5EBF">
      <w:rPr>
        <w:rFonts w:ascii="Marianne" w:hAnsi="Marianne"/>
        <w:color w:val="000000" w:themeColor="text1"/>
        <w:sz w:val="16"/>
        <w:szCs w:val="16"/>
      </w:rPr>
      <w:t>–2</w:t>
    </w:r>
    <w:r w:rsidR="00161294" w:rsidRPr="003A5EBF">
      <w:rPr>
        <w:rFonts w:ascii="Marianne" w:hAnsi="Marianne"/>
        <w:color w:val="000000" w:themeColor="text1"/>
        <w:sz w:val="16"/>
        <w:szCs w:val="16"/>
      </w:rPr>
      <w:t>.</w:t>
    </w:r>
    <w:r>
      <w:rPr>
        <w:rFonts w:ascii="Marianne" w:hAnsi="Marianne"/>
        <w:color w:val="000000" w:themeColor="text1"/>
        <w:sz w:val="16"/>
        <w:szCs w:val="16"/>
      </w:rPr>
      <w:t>3</w:t>
    </w:r>
    <w:r w:rsidR="00B92664">
      <w:rPr>
        <w:rFonts w:ascii="Marianne" w:hAnsi="Marianne"/>
        <w:color w:val="000000" w:themeColor="text1"/>
        <w:sz w:val="16"/>
        <w:szCs w:val="16"/>
      </w:rPr>
      <w:t xml:space="preserve"> – </w:t>
    </w:r>
    <w:r w:rsidR="00161294" w:rsidRPr="003A5EBF">
      <w:rPr>
        <w:rFonts w:ascii="Marianne" w:hAnsi="Marianne"/>
        <w:color w:val="000000" w:themeColor="text1"/>
        <w:sz w:val="16"/>
        <w:szCs w:val="16"/>
      </w:rPr>
      <w:t xml:space="preserve">Annexe </w:t>
    </w:r>
    <w:r w:rsidR="0033057A">
      <w:rPr>
        <w:rFonts w:ascii="Marianne" w:hAnsi="Marianne"/>
        <w:color w:val="000000" w:themeColor="text1"/>
        <w:sz w:val="16"/>
        <w:szCs w:val="16"/>
      </w:rPr>
      <w:t>n°3</w:t>
    </w:r>
    <w:r w:rsidR="00B92664">
      <w:rPr>
        <w:rFonts w:ascii="Marianne" w:hAnsi="Marianne"/>
        <w:color w:val="000000" w:themeColor="text1"/>
        <w:sz w:val="16"/>
        <w:szCs w:val="16"/>
      </w:rPr>
      <w:t xml:space="preserve"> – M</w:t>
    </w:r>
    <w:r w:rsidR="00161294" w:rsidRPr="003A5EBF">
      <w:rPr>
        <w:rFonts w:ascii="Marianne" w:hAnsi="Marianne"/>
        <w:color w:val="000000" w:themeColor="text1"/>
        <w:sz w:val="16"/>
        <w:szCs w:val="16"/>
      </w:rPr>
      <w:t xml:space="preserve">odèle d'avenant à la convention de gestion de type 2 </w:t>
    </w:r>
    <w:r>
      <w:rPr>
        <w:rFonts w:ascii="Marianne" w:hAnsi="Marianne"/>
        <w:color w:val="000000" w:themeColor="text1"/>
        <w:sz w:val="16"/>
        <w:szCs w:val="16"/>
      </w:rPr>
      <w:t>– 2024</w:t>
    </w:r>
    <w:r w:rsidR="003A5EBF" w:rsidRPr="003A5EBF">
      <w:rPr>
        <w:rFonts w:ascii="Marianne" w:hAnsi="Marianne"/>
        <w:color w:val="000000" w:themeColor="text1"/>
        <w:sz w:val="16"/>
        <w:szCs w:val="16"/>
      </w:rPr>
      <w:t xml:space="preserve">       </w:t>
    </w:r>
    <w:r w:rsidR="00161294" w:rsidRPr="0014275C">
      <w:rPr>
        <w:rFonts w:ascii="Marianne" w:hAnsi="Marianne"/>
        <w:sz w:val="16"/>
        <w:szCs w:val="16"/>
      </w:rPr>
      <w:tab/>
    </w:r>
    <w:r w:rsidR="00161294" w:rsidRPr="0014275C">
      <w:rPr>
        <w:rFonts w:ascii="Marianne" w:hAnsi="Marianne"/>
        <w:sz w:val="16"/>
        <w:szCs w:val="16"/>
      </w:rPr>
      <w:fldChar w:fldCharType="begin"/>
    </w:r>
    <w:r w:rsidR="00161294" w:rsidRPr="0014275C">
      <w:rPr>
        <w:rFonts w:ascii="Marianne" w:hAnsi="Marianne"/>
        <w:sz w:val="16"/>
        <w:szCs w:val="16"/>
      </w:rPr>
      <w:instrText xml:space="preserve"> PAGE </w:instrText>
    </w:r>
    <w:r w:rsidR="00161294" w:rsidRPr="0014275C">
      <w:rPr>
        <w:rFonts w:ascii="Marianne" w:hAnsi="Marianne"/>
        <w:sz w:val="16"/>
        <w:szCs w:val="16"/>
      </w:rPr>
      <w:fldChar w:fldCharType="separate"/>
    </w:r>
    <w:r w:rsidR="00410645">
      <w:rPr>
        <w:rFonts w:ascii="Marianne" w:hAnsi="Marianne"/>
        <w:noProof/>
        <w:sz w:val="16"/>
        <w:szCs w:val="16"/>
      </w:rPr>
      <w:t>5</w:t>
    </w:r>
    <w:r w:rsidR="00161294" w:rsidRPr="0014275C">
      <w:rPr>
        <w:rFonts w:ascii="Marianne" w:hAnsi="Marianne"/>
        <w:sz w:val="16"/>
        <w:szCs w:val="16"/>
      </w:rPr>
      <w:fldChar w:fldCharType="end"/>
    </w:r>
    <w:r w:rsidR="00161294" w:rsidRPr="0014275C">
      <w:rPr>
        <w:rFonts w:ascii="Marianne" w:hAnsi="Marianne"/>
        <w:sz w:val="16"/>
        <w:szCs w:val="16"/>
      </w:rPr>
      <w:t>/</w:t>
    </w:r>
    <w:r w:rsidR="00161294" w:rsidRPr="0014275C">
      <w:rPr>
        <w:rFonts w:ascii="Marianne" w:hAnsi="Marianne"/>
        <w:sz w:val="16"/>
        <w:szCs w:val="16"/>
      </w:rPr>
      <w:fldChar w:fldCharType="begin"/>
    </w:r>
    <w:r w:rsidR="00161294" w:rsidRPr="0014275C">
      <w:rPr>
        <w:rFonts w:ascii="Marianne" w:hAnsi="Marianne"/>
        <w:sz w:val="16"/>
        <w:szCs w:val="16"/>
      </w:rPr>
      <w:instrText xml:space="preserve"> NUMPAGES </w:instrText>
    </w:r>
    <w:r w:rsidR="00161294" w:rsidRPr="0014275C">
      <w:rPr>
        <w:rFonts w:ascii="Marianne" w:hAnsi="Marianne"/>
        <w:sz w:val="16"/>
        <w:szCs w:val="16"/>
      </w:rPr>
      <w:fldChar w:fldCharType="separate"/>
    </w:r>
    <w:r w:rsidR="00410645">
      <w:rPr>
        <w:rFonts w:ascii="Marianne" w:hAnsi="Marianne"/>
        <w:noProof/>
        <w:sz w:val="16"/>
        <w:szCs w:val="16"/>
      </w:rPr>
      <w:t>6</w:t>
    </w:r>
    <w:r w:rsidR="00161294" w:rsidRPr="0014275C">
      <w:rPr>
        <w:rFonts w:ascii="Marianne" w:hAnsi="Marianne"/>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2F8E4" w14:textId="77777777" w:rsidR="009808C9" w:rsidRDefault="009808C9" w:rsidP="002C36B6">
      <w:r>
        <w:separator/>
      </w:r>
    </w:p>
  </w:footnote>
  <w:footnote w:type="continuationSeparator" w:id="0">
    <w:p w14:paraId="0D15CF84" w14:textId="77777777" w:rsidR="009808C9" w:rsidRDefault="009808C9" w:rsidP="002C36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F"/>
    <w:multiLevelType w:val="multilevel"/>
    <w:tmpl w:val="0000000F"/>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
    <w:nsid w:val="00000010"/>
    <w:multiLevelType w:val="multilevel"/>
    <w:tmpl w:val="00000010"/>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
    <w:nsid w:val="00000011"/>
    <w:multiLevelType w:val="multilevel"/>
    <w:tmpl w:val="00000011"/>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3">
    <w:nsid w:val="092B6BAB"/>
    <w:multiLevelType w:val="multilevel"/>
    <w:tmpl w:val="BB4A7B86"/>
    <w:lvl w:ilvl="0">
      <w:start w:val="3"/>
      <w:numFmt w:val="decimal"/>
      <w:lvlText w:val="%1)"/>
      <w:lvlJc w:val="left"/>
      <w:pPr>
        <w:tabs>
          <w:tab w:val="left" w:pos="288"/>
        </w:tabs>
        <w:ind w:left="720"/>
      </w:pPr>
      <w:rPr>
        <w:rFonts w:ascii="Arial Narrow" w:eastAsia="Arial Narrow" w:hAnsi="Arial Narrow"/>
        <w:b/>
        <w:strike w:val="0"/>
        <w:color w:val="000000"/>
        <w:spacing w:val="-3"/>
        <w:w w:val="100"/>
        <w:sz w:val="24"/>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42D67CE"/>
    <w:multiLevelType w:val="multilevel"/>
    <w:tmpl w:val="088C1C74"/>
    <w:lvl w:ilvl="0">
      <w:start w:val="1"/>
      <w:numFmt w:val="bullet"/>
      <w:lvlText w:val="·"/>
      <w:lvlJc w:val="left"/>
      <w:pPr>
        <w:tabs>
          <w:tab w:val="left" w:pos="360"/>
        </w:tabs>
        <w:ind w:left="720"/>
      </w:pPr>
      <w:rPr>
        <w:rFonts w:ascii="Symbol" w:eastAsia="Symbol" w:hAnsi="Symbol"/>
        <w:strike w:val="0"/>
        <w:color w:val="000000"/>
        <w:spacing w:val="0"/>
        <w:w w:val="100"/>
        <w:sz w:val="16"/>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C792D84"/>
    <w:multiLevelType w:val="multilevel"/>
    <w:tmpl w:val="9FB8FA94"/>
    <w:lvl w:ilvl="0">
      <w:start w:val="1"/>
      <w:numFmt w:val="decimal"/>
      <w:lvlText w:val="C. %1"/>
      <w:lvlJc w:val="left"/>
      <w:pPr>
        <w:tabs>
          <w:tab w:val="left" w:pos="504"/>
        </w:tabs>
        <w:ind w:left="720"/>
      </w:pPr>
      <w:rPr>
        <w:rFonts w:ascii="Arial Narrow" w:eastAsia="Arial Narrow" w:hAnsi="Arial Narrow"/>
        <w:b/>
        <w:strike w:val="0"/>
        <w:color w:val="000000"/>
        <w:spacing w:val="-4"/>
        <w:w w:val="100"/>
        <w:sz w:val="24"/>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051205C"/>
    <w:multiLevelType w:val="multilevel"/>
    <w:tmpl w:val="5D34080E"/>
    <w:lvl w:ilvl="0">
      <w:start w:val="1"/>
      <w:numFmt w:val="bullet"/>
      <w:lvlText w:val="·"/>
      <w:lvlJc w:val="left"/>
      <w:pPr>
        <w:tabs>
          <w:tab w:val="left" w:pos="792"/>
        </w:tabs>
        <w:ind w:left="720"/>
      </w:pPr>
      <w:rPr>
        <w:rFonts w:ascii="Symbol" w:eastAsia="Symbol" w:hAnsi="Symbol"/>
        <w:strike w:val="0"/>
        <w:color w:val="000000"/>
        <w:spacing w:val="0"/>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36C6DA8"/>
    <w:multiLevelType w:val="multilevel"/>
    <w:tmpl w:val="14624AE2"/>
    <w:lvl w:ilvl="0">
      <w:start w:val="1"/>
      <w:numFmt w:val="bullet"/>
      <w:lvlText w:val="·"/>
      <w:lvlJc w:val="left"/>
      <w:pPr>
        <w:tabs>
          <w:tab w:val="left" w:pos="360"/>
        </w:tabs>
        <w:ind w:left="720"/>
      </w:pPr>
      <w:rPr>
        <w:rFonts w:ascii="Symbol" w:eastAsia="Symbol" w:hAnsi="Symbol"/>
        <w:strike w:val="0"/>
        <w:color w:val="000000"/>
        <w:spacing w:val="-2"/>
        <w:w w:val="100"/>
        <w:sz w:val="23"/>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5"/>
  </w:num>
  <w:num w:numId="3">
    <w:abstractNumId w:val="7"/>
  </w:num>
  <w:num w:numId="4">
    <w:abstractNumId w:val="3"/>
  </w:num>
  <w:num w:numId="5">
    <w:abstractNumId w:val="4"/>
  </w:num>
  <w:num w:numId="6">
    <w:abstractNumId w:val="0"/>
  </w:num>
  <w:num w:numId="7">
    <w:abstractNumId w:val="1"/>
  </w:num>
  <w:num w:numId="8">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va KOPIEJEWSKI">
    <w15:presenceInfo w15:providerId="None" w15:userId="Eva KOPIEJEWSK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shapeLayoutLikeWW8/>
    <w:doNotUseHTMLParagraphAutoSpacing/>
    <w:applyBreakingRules/>
    <w:useFELayout/>
    <w:doNotUseIndentAsNumberingTabStop/>
    <w:compatSetting w:name="compatibilityMode" w:uri="http://schemas.microsoft.com/office/word" w:val="14"/>
  </w:compat>
  <w:rsids>
    <w:rsidRoot w:val="00E53CE2"/>
    <w:rsid w:val="00024D05"/>
    <w:rsid w:val="00026239"/>
    <w:rsid w:val="000818EB"/>
    <w:rsid w:val="000A7C37"/>
    <w:rsid w:val="000B434F"/>
    <w:rsid w:val="000F2C71"/>
    <w:rsid w:val="001016AF"/>
    <w:rsid w:val="0014261B"/>
    <w:rsid w:val="00161294"/>
    <w:rsid w:val="001D45F6"/>
    <w:rsid w:val="001D5AE5"/>
    <w:rsid w:val="002876BF"/>
    <w:rsid w:val="002A0640"/>
    <w:rsid w:val="002B1544"/>
    <w:rsid w:val="002B4B8F"/>
    <w:rsid w:val="002C36B6"/>
    <w:rsid w:val="002C450E"/>
    <w:rsid w:val="002C76C0"/>
    <w:rsid w:val="002E3D09"/>
    <w:rsid w:val="002F633C"/>
    <w:rsid w:val="0033057A"/>
    <w:rsid w:val="00383762"/>
    <w:rsid w:val="003A5EBF"/>
    <w:rsid w:val="00410645"/>
    <w:rsid w:val="0041784A"/>
    <w:rsid w:val="0047385B"/>
    <w:rsid w:val="00491F2D"/>
    <w:rsid w:val="004E7E88"/>
    <w:rsid w:val="00504725"/>
    <w:rsid w:val="00540E11"/>
    <w:rsid w:val="00573BB1"/>
    <w:rsid w:val="0060401C"/>
    <w:rsid w:val="00663265"/>
    <w:rsid w:val="00667998"/>
    <w:rsid w:val="006720BD"/>
    <w:rsid w:val="006C20A2"/>
    <w:rsid w:val="006E7D57"/>
    <w:rsid w:val="006F3699"/>
    <w:rsid w:val="00702AA7"/>
    <w:rsid w:val="007613B2"/>
    <w:rsid w:val="007B6030"/>
    <w:rsid w:val="00821B83"/>
    <w:rsid w:val="008373B4"/>
    <w:rsid w:val="00850868"/>
    <w:rsid w:val="0085270C"/>
    <w:rsid w:val="008638D8"/>
    <w:rsid w:val="0086612E"/>
    <w:rsid w:val="00883F54"/>
    <w:rsid w:val="00884FA7"/>
    <w:rsid w:val="008963B3"/>
    <w:rsid w:val="008D761D"/>
    <w:rsid w:val="00901942"/>
    <w:rsid w:val="00904ACF"/>
    <w:rsid w:val="00924EBF"/>
    <w:rsid w:val="009808C9"/>
    <w:rsid w:val="00A1542A"/>
    <w:rsid w:val="00A74FE7"/>
    <w:rsid w:val="00AD036B"/>
    <w:rsid w:val="00AD7933"/>
    <w:rsid w:val="00AF2EFA"/>
    <w:rsid w:val="00B15B09"/>
    <w:rsid w:val="00B27EA5"/>
    <w:rsid w:val="00B718CC"/>
    <w:rsid w:val="00B92664"/>
    <w:rsid w:val="00B96F9F"/>
    <w:rsid w:val="00BF6018"/>
    <w:rsid w:val="00CA3C33"/>
    <w:rsid w:val="00CA6BEC"/>
    <w:rsid w:val="00CC0D05"/>
    <w:rsid w:val="00DD72D7"/>
    <w:rsid w:val="00DE375F"/>
    <w:rsid w:val="00E0711D"/>
    <w:rsid w:val="00E20F44"/>
    <w:rsid w:val="00E53CE2"/>
    <w:rsid w:val="00E547D8"/>
    <w:rsid w:val="00E85071"/>
    <w:rsid w:val="00F02B72"/>
    <w:rsid w:val="00F17FCE"/>
    <w:rsid w:val="00F322C3"/>
    <w:rsid w:val="00F421C5"/>
    <w:rsid w:val="00FA7FE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375C2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02AA7"/>
    <w:rPr>
      <w:rFonts w:ascii="Tahoma" w:hAnsi="Tahoma" w:cs="Tahoma"/>
      <w:sz w:val="16"/>
      <w:szCs w:val="16"/>
    </w:rPr>
  </w:style>
  <w:style w:type="character" w:customStyle="1" w:styleId="TextedebullesCar">
    <w:name w:val="Texte de bulles Car"/>
    <w:basedOn w:val="Policepardfaut"/>
    <w:link w:val="Textedebulles"/>
    <w:uiPriority w:val="99"/>
    <w:semiHidden/>
    <w:rsid w:val="00702AA7"/>
    <w:rPr>
      <w:rFonts w:ascii="Tahoma" w:hAnsi="Tahoma" w:cs="Tahoma"/>
      <w:sz w:val="16"/>
      <w:szCs w:val="16"/>
    </w:rPr>
  </w:style>
  <w:style w:type="paragraph" w:styleId="En-tte">
    <w:name w:val="header"/>
    <w:basedOn w:val="Normal"/>
    <w:link w:val="En-tteCar"/>
    <w:uiPriority w:val="99"/>
    <w:unhideWhenUsed/>
    <w:rsid w:val="002C36B6"/>
    <w:pPr>
      <w:tabs>
        <w:tab w:val="center" w:pos="4153"/>
        <w:tab w:val="right" w:pos="8306"/>
      </w:tabs>
    </w:pPr>
  </w:style>
  <w:style w:type="character" w:customStyle="1" w:styleId="En-tteCar">
    <w:name w:val="En-tête Car"/>
    <w:basedOn w:val="Policepardfaut"/>
    <w:link w:val="En-tte"/>
    <w:uiPriority w:val="99"/>
    <w:rsid w:val="002C36B6"/>
  </w:style>
  <w:style w:type="paragraph" w:styleId="Pieddepage">
    <w:name w:val="footer"/>
    <w:basedOn w:val="Normal"/>
    <w:link w:val="PieddepageCar"/>
    <w:unhideWhenUsed/>
    <w:rsid w:val="002C36B6"/>
    <w:pPr>
      <w:tabs>
        <w:tab w:val="center" w:pos="4153"/>
        <w:tab w:val="right" w:pos="8306"/>
      </w:tabs>
    </w:pPr>
  </w:style>
  <w:style w:type="character" w:customStyle="1" w:styleId="PieddepageCar">
    <w:name w:val="Pied de page Car"/>
    <w:basedOn w:val="Policepardfaut"/>
    <w:link w:val="Pieddepage"/>
    <w:uiPriority w:val="99"/>
    <w:rsid w:val="002C36B6"/>
  </w:style>
  <w:style w:type="paragraph" w:customStyle="1" w:styleId="western1">
    <w:name w:val="western1"/>
    <w:basedOn w:val="Normal"/>
    <w:rsid w:val="00026239"/>
    <w:pPr>
      <w:spacing w:before="100" w:beforeAutospacing="1" w:after="198" w:line="276" w:lineRule="auto"/>
      <w:jc w:val="both"/>
    </w:pPr>
    <w:rPr>
      <w:rFonts w:eastAsia="Times New Roman"/>
      <w:color w:val="000000"/>
      <w:sz w:val="24"/>
      <w:szCs w:val="24"/>
      <w:lang w:val="fr-FR" w:eastAsia="fr-FR"/>
    </w:rPr>
  </w:style>
  <w:style w:type="paragraph" w:customStyle="1" w:styleId="western">
    <w:name w:val="western"/>
    <w:basedOn w:val="Normal"/>
    <w:rsid w:val="002876BF"/>
    <w:pPr>
      <w:spacing w:before="100" w:beforeAutospacing="1" w:after="198" w:line="276" w:lineRule="auto"/>
      <w:jc w:val="both"/>
    </w:pPr>
    <w:rPr>
      <w:rFonts w:eastAsia="Times New Roman"/>
      <w:color w:val="000000"/>
      <w:sz w:val="24"/>
      <w:szCs w:val="24"/>
      <w:lang w:val="fr-FR" w:eastAsia="fr-FR"/>
    </w:rPr>
  </w:style>
  <w:style w:type="paragraph" w:styleId="Paragraphedeliste">
    <w:name w:val="List Paragraph"/>
    <w:basedOn w:val="Normal"/>
    <w:uiPriority w:val="34"/>
    <w:qFormat/>
    <w:rsid w:val="002B4B8F"/>
    <w:pPr>
      <w:ind w:left="720"/>
      <w:contextualSpacing/>
    </w:pPr>
  </w:style>
  <w:style w:type="character" w:styleId="Marquedecommentaire">
    <w:name w:val="annotation reference"/>
    <w:basedOn w:val="Policepardfaut"/>
    <w:uiPriority w:val="99"/>
    <w:semiHidden/>
    <w:unhideWhenUsed/>
    <w:rsid w:val="00884FA7"/>
    <w:rPr>
      <w:sz w:val="16"/>
      <w:szCs w:val="16"/>
    </w:rPr>
  </w:style>
  <w:style w:type="paragraph" w:styleId="Commentaire">
    <w:name w:val="annotation text"/>
    <w:basedOn w:val="Normal"/>
    <w:link w:val="CommentaireCar"/>
    <w:uiPriority w:val="99"/>
    <w:semiHidden/>
    <w:unhideWhenUsed/>
    <w:rsid w:val="00884FA7"/>
    <w:rPr>
      <w:sz w:val="20"/>
      <w:szCs w:val="20"/>
    </w:rPr>
  </w:style>
  <w:style w:type="character" w:customStyle="1" w:styleId="CommentaireCar">
    <w:name w:val="Commentaire Car"/>
    <w:basedOn w:val="Policepardfaut"/>
    <w:link w:val="Commentaire"/>
    <w:uiPriority w:val="99"/>
    <w:semiHidden/>
    <w:rsid w:val="00884FA7"/>
    <w:rPr>
      <w:sz w:val="20"/>
      <w:szCs w:val="20"/>
    </w:rPr>
  </w:style>
  <w:style w:type="paragraph" w:styleId="Objetducommentaire">
    <w:name w:val="annotation subject"/>
    <w:basedOn w:val="Commentaire"/>
    <w:next w:val="Commentaire"/>
    <w:link w:val="ObjetducommentaireCar"/>
    <w:uiPriority w:val="99"/>
    <w:semiHidden/>
    <w:unhideWhenUsed/>
    <w:rsid w:val="00884FA7"/>
    <w:rPr>
      <w:b/>
      <w:bCs/>
    </w:rPr>
  </w:style>
  <w:style w:type="character" w:customStyle="1" w:styleId="ObjetducommentaireCar">
    <w:name w:val="Objet du commentaire Car"/>
    <w:basedOn w:val="CommentaireCar"/>
    <w:link w:val="Objetducommentaire"/>
    <w:uiPriority w:val="99"/>
    <w:semiHidden/>
    <w:rsid w:val="00884FA7"/>
    <w:rPr>
      <w:b/>
      <w:bCs/>
      <w:sz w:val="20"/>
      <w:szCs w:val="20"/>
    </w:rPr>
  </w:style>
  <w:style w:type="paragraph" w:styleId="NormalWeb">
    <w:name w:val="Normal (Web)"/>
    <w:basedOn w:val="Normal"/>
    <w:uiPriority w:val="99"/>
    <w:unhideWhenUsed/>
    <w:rsid w:val="007613B2"/>
    <w:pPr>
      <w:spacing w:before="100" w:beforeAutospacing="1" w:after="198" w:line="276" w:lineRule="auto"/>
      <w:jc w:val="both"/>
    </w:pPr>
    <w:rPr>
      <w:rFonts w:eastAsia="Times New Roman"/>
      <w:color w:val="000000"/>
      <w:sz w:val="24"/>
      <w:szCs w:val="24"/>
      <w:lang w:val="fr-FR"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02AA7"/>
    <w:rPr>
      <w:rFonts w:ascii="Tahoma" w:hAnsi="Tahoma" w:cs="Tahoma"/>
      <w:sz w:val="16"/>
      <w:szCs w:val="16"/>
    </w:rPr>
  </w:style>
  <w:style w:type="character" w:customStyle="1" w:styleId="TextedebullesCar">
    <w:name w:val="Texte de bulles Car"/>
    <w:basedOn w:val="Policepardfaut"/>
    <w:link w:val="Textedebulles"/>
    <w:uiPriority w:val="99"/>
    <w:semiHidden/>
    <w:rsid w:val="00702AA7"/>
    <w:rPr>
      <w:rFonts w:ascii="Tahoma" w:hAnsi="Tahoma" w:cs="Tahoma"/>
      <w:sz w:val="16"/>
      <w:szCs w:val="16"/>
    </w:rPr>
  </w:style>
  <w:style w:type="paragraph" w:styleId="En-tte">
    <w:name w:val="header"/>
    <w:basedOn w:val="Normal"/>
    <w:link w:val="En-tteCar"/>
    <w:uiPriority w:val="99"/>
    <w:unhideWhenUsed/>
    <w:rsid w:val="002C36B6"/>
    <w:pPr>
      <w:tabs>
        <w:tab w:val="center" w:pos="4153"/>
        <w:tab w:val="right" w:pos="8306"/>
      </w:tabs>
    </w:pPr>
  </w:style>
  <w:style w:type="character" w:customStyle="1" w:styleId="En-tteCar">
    <w:name w:val="En-tête Car"/>
    <w:basedOn w:val="Policepardfaut"/>
    <w:link w:val="En-tte"/>
    <w:uiPriority w:val="99"/>
    <w:rsid w:val="002C36B6"/>
  </w:style>
  <w:style w:type="paragraph" w:styleId="Pieddepage">
    <w:name w:val="footer"/>
    <w:basedOn w:val="Normal"/>
    <w:link w:val="PieddepageCar"/>
    <w:unhideWhenUsed/>
    <w:rsid w:val="002C36B6"/>
    <w:pPr>
      <w:tabs>
        <w:tab w:val="center" w:pos="4153"/>
        <w:tab w:val="right" w:pos="8306"/>
      </w:tabs>
    </w:pPr>
  </w:style>
  <w:style w:type="character" w:customStyle="1" w:styleId="PieddepageCar">
    <w:name w:val="Pied de page Car"/>
    <w:basedOn w:val="Policepardfaut"/>
    <w:link w:val="Pieddepage"/>
    <w:uiPriority w:val="99"/>
    <w:rsid w:val="002C36B6"/>
  </w:style>
  <w:style w:type="paragraph" w:customStyle="1" w:styleId="western1">
    <w:name w:val="western1"/>
    <w:basedOn w:val="Normal"/>
    <w:rsid w:val="00026239"/>
    <w:pPr>
      <w:spacing w:before="100" w:beforeAutospacing="1" w:after="198" w:line="276" w:lineRule="auto"/>
      <w:jc w:val="both"/>
    </w:pPr>
    <w:rPr>
      <w:rFonts w:eastAsia="Times New Roman"/>
      <w:color w:val="000000"/>
      <w:sz w:val="24"/>
      <w:szCs w:val="24"/>
      <w:lang w:val="fr-FR" w:eastAsia="fr-FR"/>
    </w:rPr>
  </w:style>
  <w:style w:type="paragraph" w:customStyle="1" w:styleId="western">
    <w:name w:val="western"/>
    <w:basedOn w:val="Normal"/>
    <w:rsid w:val="002876BF"/>
    <w:pPr>
      <w:spacing w:before="100" w:beforeAutospacing="1" w:after="198" w:line="276" w:lineRule="auto"/>
      <w:jc w:val="both"/>
    </w:pPr>
    <w:rPr>
      <w:rFonts w:eastAsia="Times New Roman"/>
      <w:color w:val="000000"/>
      <w:sz w:val="24"/>
      <w:szCs w:val="24"/>
      <w:lang w:val="fr-FR" w:eastAsia="fr-FR"/>
    </w:rPr>
  </w:style>
  <w:style w:type="paragraph" w:styleId="Paragraphedeliste">
    <w:name w:val="List Paragraph"/>
    <w:basedOn w:val="Normal"/>
    <w:uiPriority w:val="34"/>
    <w:qFormat/>
    <w:rsid w:val="002B4B8F"/>
    <w:pPr>
      <w:ind w:left="720"/>
      <w:contextualSpacing/>
    </w:pPr>
  </w:style>
  <w:style w:type="character" w:styleId="Marquedecommentaire">
    <w:name w:val="annotation reference"/>
    <w:basedOn w:val="Policepardfaut"/>
    <w:uiPriority w:val="99"/>
    <w:semiHidden/>
    <w:unhideWhenUsed/>
    <w:rsid w:val="00884FA7"/>
    <w:rPr>
      <w:sz w:val="16"/>
      <w:szCs w:val="16"/>
    </w:rPr>
  </w:style>
  <w:style w:type="paragraph" w:styleId="Commentaire">
    <w:name w:val="annotation text"/>
    <w:basedOn w:val="Normal"/>
    <w:link w:val="CommentaireCar"/>
    <w:uiPriority w:val="99"/>
    <w:semiHidden/>
    <w:unhideWhenUsed/>
    <w:rsid w:val="00884FA7"/>
    <w:rPr>
      <w:sz w:val="20"/>
      <w:szCs w:val="20"/>
    </w:rPr>
  </w:style>
  <w:style w:type="character" w:customStyle="1" w:styleId="CommentaireCar">
    <w:name w:val="Commentaire Car"/>
    <w:basedOn w:val="Policepardfaut"/>
    <w:link w:val="Commentaire"/>
    <w:uiPriority w:val="99"/>
    <w:semiHidden/>
    <w:rsid w:val="00884FA7"/>
    <w:rPr>
      <w:sz w:val="20"/>
      <w:szCs w:val="20"/>
    </w:rPr>
  </w:style>
  <w:style w:type="paragraph" w:styleId="Objetducommentaire">
    <w:name w:val="annotation subject"/>
    <w:basedOn w:val="Commentaire"/>
    <w:next w:val="Commentaire"/>
    <w:link w:val="ObjetducommentaireCar"/>
    <w:uiPriority w:val="99"/>
    <w:semiHidden/>
    <w:unhideWhenUsed/>
    <w:rsid w:val="00884FA7"/>
    <w:rPr>
      <w:b/>
      <w:bCs/>
    </w:rPr>
  </w:style>
  <w:style w:type="character" w:customStyle="1" w:styleId="ObjetducommentaireCar">
    <w:name w:val="Objet du commentaire Car"/>
    <w:basedOn w:val="CommentaireCar"/>
    <w:link w:val="Objetducommentaire"/>
    <w:uiPriority w:val="99"/>
    <w:semiHidden/>
    <w:rsid w:val="00884FA7"/>
    <w:rPr>
      <w:b/>
      <w:bCs/>
      <w:sz w:val="20"/>
      <w:szCs w:val="20"/>
    </w:rPr>
  </w:style>
  <w:style w:type="paragraph" w:styleId="NormalWeb">
    <w:name w:val="Normal (Web)"/>
    <w:basedOn w:val="Normal"/>
    <w:uiPriority w:val="99"/>
    <w:unhideWhenUsed/>
    <w:rsid w:val="007613B2"/>
    <w:pPr>
      <w:spacing w:before="100" w:beforeAutospacing="1" w:after="198" w:line="276" w:lineRule="auto"/>
      <w:jc w:val="both"/>
    </w:pPr>
    <w:rPr>
      <w:rFonts w:eastAsia="Times New Roman"/>
      <w:color w:val="000000"/>
      <w:sz w:val="24"/>
      <w:szCs w:val="24"/>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1960693">
      <w:bodyDiv w:val="1"/>
      <w:marLeft w:val="0"/>
      <w:marRight w:val="0"/>
      <w:marTop w:val="0"/>
      <w:marBottom w:val="0"/>
      <w:divBdr>
        <w:top w:val="none" w:sz="0" w:space="0" w:color="auto"/>
        <w:left w:val="none" w:sz="0" w:space="0" w:color="auto"/>
        <w:bottom w:val="none" w:sz="0" w:space="0" w:color="auto"/>
        <w:right w:val="none" w:sz="0" w:space="0" w:color="auto"/>
      </w:divBdr>
    </w:div>
    <w:div w:id="618074469">
      <w:bodyDiv w:val="1"/>
      <w:marLeft w:val="0"/>
      <w:marRight w:val="0"/>
      <w:marTop w:val="0"/>
      <w:marBottom w:val="0"/>
      <w:divBdr>
        <w:top w:val="none" w:sz="0" w:space="0" w:color="auto"/>
        <w:left w:val="none" w:sz="0" w:space="0" w:color="auto"/>
        <w:bottom w:val="none" w:sz="0" w:space="0" w:color="auto"/>
        <w:right w:val="none" w:sz="0" w:space="0" w:color="auto"/>
      </w:divBdr>
    </w:div>
    <w:div w:id="632179145">
      <w:bodyDiv w:val="1"/>
      <w:marLeft w:val="0"/>
      <w:marRight w:val="0"/>
      <w:marTop w:val="0"/>
      <w:marBottom w:val="0"/>
      <w:divBdr>
        <w:top w:val="none" w:sz="0" w:space="0" w:color="auto"/>
        <w:left w:val="none" w:sz="0" w:space="0" w:color="auto"/>
        <w:bottom w:val="none" w:sz="0" w:space="0" w:color="auto"/>
        <w:right w:val="none" w:sz="0" w:space="0" w:color="auto"/>
      </w:divBdr>
    </w:div>
    <w:div w:id="902302397">
      <w:bodyDiv w:val="1"/>
      <w:marLeft w:val="0"/>
      <w:marRight w:val="0"/>
      <w:marTop w:val="0"/>
      <w:marBottom w:val="0"/>
      <w:divBdr>
        <w:top w:val="none" w:sz="0" w:space="0" w:color="auto"/>
        <w:left w:val="none" w:sz="0" w:space="0" w:color="auto"/>
        <w:bottom w:val="none" w:sz="0" w:space="0" w:color="auto"/>
        <w:right w:val="none" w:sz="0" w:space="0" w:color="auto"/>
      </w:divBdr>
    </w:div>
    <w:div w:id="941063052">
      <w:bodyDiv w:val="1"/>
      <w:marLeft w:val="0"/>
      <w:marRight w:val="0"/>
      <w:marTop w:val="0"/>
      <w:marBottom w:val="0"/>
      <w:divBdr>
        <w:top w:val="none" w:sz="0" w:space="0" w:color="auto"/>
        <w:left w:val="none" w:sz="0" w:space="0" w:color="auto"/>
        <w:bottom w:val="none" w:sz="0" w:space="0" w:color="auto"/>
        <w:right w:val="none" w:sz="0" w:space="0" w:color="auto"/>
      </w:divBdr>
    </w:div>
    <w:div w:id="1202404909">
      <w:bodyDiv w:val="1"/>
      <w:marLeft w:val="0"/>
      <w:marRight w:val="0"/>
      <w:marTop w:val="0"/>
      <w:marBottom w:val="0"/>
      <w:divBdr>
        <w:top w:val="none" w:sz="0" w:space="0" w:color="auto"/>
        <w:left w:val="none" w:sz="0" w:space="0" w:color="auto"/>
        <w:bottom w:val="none" w:sz="0" w:space="0" w:color="auto"/>
        <w:right w:val="none" w:sz="0" w:space="0" w:color="auto"/>
      </w:divBdr>
    </w:div>
    <w:div w:id="1733845306">
      <w:bodyDiv w:val="1"/>
      <w:marLeft w:val="0"/>
      <w:marRight w:val="0"/>
      <w:marTop w:val="0"/>
      <w:marBottom w:val="0"/>
      <w:divBdr>
        <w:top w:val="none" w:sz="0" w:space="0" w:color="auto"/>
        <w:left w:val="none" w:sz="0" w:space="0" w:color="auto"/>
        <w:bottom w:val="none" w:sz="0" w:space="0" w:color="auto"/>
        <w:right w:val="none" w:sz="0" w:space="0" w:color="auto"/>
      </w:divBdr>
    </w:div>
    <w:div w:id="1928464263">
      <w:bodyDiv w:val="1"/>
      <w:marLeft w:val="0"/>
      <w:marRight w:val="0"/>
      <w:marTop w:val="0"/>
      <w:marBottom w:val="0"/>
      <w:divBdr>
        <w:top w:val="none" w:sz="0" w:space="0" w:color="auto"/>
        <w:left w:val="none" w:sz="0" w:space="0" w:color="auto"/>
        <w:bottom w:val="none" w:sz="0" w:space="0" w:color="auto"/>
        <w:right w:val="none" w:sz="0" w:space="0" w:color="auto"/>
      </w:divBdr>
    </w:div>
    <w:div w:id="1969238911">
      <w:bodyDiv w:val="1"/>
      <w:marLeft w:val="0"/>
      <w:marRight w:val="0"/>
      <w:marTop w:val="0"/>
      <w:marBottom w:val="0"/>
      <w:divBdr>
        <w:top w:val="none" w:sz="0" w:space="0" w:color="auto"/>
        <w:left w:val="none" w:sz="0" w:space="0" w:color="auto"/>
        <w:bottom w:val="none" w:sz="0" w:space="0" w:color="auto"/>
        <w:right w:val="none" w:sz="0" w:space="0" w:color="auto"/>
      </w:divBdr>
    </w:div>
    <w:div w:id="20997880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21" Type="http://schemas.microsoft.com/office/2011/relationships/commentsExtended" Target="commentsExtended.xml"/><Relationship Id="rId7" Type="http://schemas.openxmlformats.org/officeDocument/2006/relationships/footnotes" Target="footnotes.xml"/><Relationship Id="rId12" Type="http://schemas.openxmlformats.org/officeDocument/2006/relationships/image" Target="media/image20.jpeg"/><Relationship Id="rId2" Type="http://schemas.openxmlformats.org/officeDocument/2006/relationships/numbering" Target="numbering.xml"/><Relationship Id="rId16" Type="http://schemas.openxmlformats.org/officeDocument/2006/relationships/theme" Target="theme/theme1.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comments" Target="comments.xml"/><Relationship Id="rId22"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83A77-B06F-41E4-8630-1F5BBAC16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1239</Words>
  <Characters>6816</Characters>
  <Application>Microsoft Office Word</Application>
  <DocSecurity>0</DocSecurity>
  <Lines>56</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SARAZIN CHARPENTIER</dc:creator>
  <cp:lastModifiedBy>Laure MENA</cp:lastModifiedBy>
  <cp:revision>4</cp:revision>
  <cp:lastPrinted>2022-12-20T10:29:00Z</cp:lastPrinted>
  <dcterms:created xsi:type="dcterms:W3CDTF">2023-12-04T15:04:00Z</dcterms:created>
  <dcterms:modified xsi:type="dcterms:W3CDTF">2023-12-22T18:40:00Z</dcterms:modified>
</cp:coreProperties>
</file>